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21C177" w14:textId="6D249313" w:rsidR="002F5D0E" w:rsidRPr="00743DB7" w:rsidRDefault="002F5D0E" w:rsidP="00E1498B">
      <w:pPr>
        <w:spacing w:after="0" w:line="240" w:lineRule="auto"/>
        <w:jc w:val="right"/>
        <w:rPr>
          <w:b/>
        </w:rPr>
      </w:pPr>
      <w:r w:rsidRPr="00743DB7">
        <w:rPr>
          <w:b/>
        </w:rPr>
        <w:t>załącznik nr 1, część 2 do SWZ</w:t>
      </w:r>
    </w:p>
    <w:p w14:paraId="1E07AE1A" w14:textId="5D21D96C" w:rsidR="002F5D0E" w:rsidRPr="00743DB7" w:rsidRDefault="00BF0010" w:rsidP="00E1498B">
      <w:pPr>
        <w:spacing w:after="60" w:line="240" w:lineRule="auto"/>
        <w:jc w:val="center"/>
        <w:rPr>
          <w:b/>
          <w:sz w:val="24"/>
        </w:rPr>
      </w:pPr>
      <w:r w:rsidRPr="00743DB7">
        <w:rPr>
          <w:b/>
          <w:sz w:val="24"/>
        </w:rPr>
        <w:t>Formularz ofertowy – część 2</w:t>
      </w: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3DB7" w:rsidRPr="00743DB7" w14:paraId="675AF6D8" w14:textId="77777777" w:rsidTr="003A6024">
        <w:trPr>
          <w:trHeight w:val="102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ED3F1" w14:textId="77777777" w:rsidR="002F5D0E" w:rsidRPr="00743DB7" w:rsidRDefault="002F5D0E" w:rsidP="003A6024">
            <w:pPr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59CBD" w14:textId="77777777" w:rsidR="002F5D0E" w:rsidRPr="00743DB7" w:rsidRDefault="002F5D0E" w:rsidP="003A6024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……………………………………………………….</w:t>
            </w:r>
          </w:p>
        </w:tc>
      </w:tr>
      <w:tr w:rsidR="00743DB7" w:rsidRPr="00743DB7" w14:paraId="45EE2B4D" w14:textId="77777777" w:rsidTr="003A6024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CA3CC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W zależności od podmiotu</w:t>
            </w:r>
          </w:p>
          <w:p w14:paraId="0AE48F19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i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(NIP/PESEL, REGON, KRS)</w:t>
            </w:r>
          </w:p>
          <w:p w14:paraId="7D525838" w14:textId="77777777" w:rsidR="002F5D0E" w:rsidRPr="00743DB7" w:rsidRDefault="002F5D0E" w:rsidP="003A6024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i/>
                <w:sz w:val="18"/>
                <w:szCs w:val="18"/>
                <w:lang w:eastAsia="pl-PL"/>
              </w:rPr>
              <w:t xml:space="preserve">(podać właściwy numer oraz zarejestrowaną formę prawną wraz </w:t>
            </w:r>
            <w:r w:rsidRPr="00743DB7">
              <w:rPr>
                <w:rFonts w:eastAsia="Calibri"/>
                <w:i/>
                <w:sz w:val="18"/>
                <w:szCs w:val="18"/>
                <w:lang w:eastAsia="pl-PL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F47A4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743C3C9C" w14:textId="77777777" w:rsidR="002F5D0E" w:rsidRPr="00743DB7" w:rsidRDefault="002F5D0E" w:rsidP="003A6024">
            <w:pPr>
              <w:suppressAutoHyphens w:val="0"/>
              <w:spacing w:before="120"/>
              <w:jc w:val="center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</w:t>
            </w:r>
          </w:p>
        </w:tc>
      </w:tr>
      <w:tr w:rsidR="00743DB7" w:rsidRPr="00743DB7" w14:paraId="00EE3216" w14:textId="77777777" w:rsidTr="003A6024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001E9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Adres pocztowy</w:t>
            </w:r>
          </w:p>
          <w:p w14:paraId="645638C9" w14:textId="77777777" w:rsidR="002F5D0E" w:rsidRPr="00743DB7" w:rsidRDefault="002F5D0E" w:rsidP="003A6024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D5B7F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133C073C" w14:textId="77777777" w:rsidR="002F5D0E" w:rsidRPr="00743DB7" w:rsidRDefault="002F5D0E" w:rsidP="003A6024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  <w:tr w:rsidR="002F5D0E" w:rsidRPr="00743DB7" w14:paraId="5D82E7CE" w14:textId="77777777" w:rsidTr="003A6024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42CB0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before="120" w:after="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Telefon</w:t>
            </w:r>
          </w:p>
          <w:p w14:paraId="34334CB5" w14:textId="77777777" w:rsidR="002F5D0E" w:rsidRPr="00743DB7" w:rsidRDefault="002F5D0E" w:rsidP="003A6024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288DB" w14:textId="77777777" w:rsidR="002F5D0E" w:rsidRPr="00743DB7" w:rsidRDefault="002F5D0E" w:rsidP="003A6024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75190FE0" w14:textId="77777777" w:rsidR="002F5D0E" w:rsidRPr="00743DB7" w:rsidRDefault="002F5D0E" w:rsidP="003A6024">
            <w:pPr>
              <w:suppressAutoHyphens w:val="0"/>
              <w:spacing w:before="120" w:after="60"/>
              <w:jc w:val="center"/>
              <w:rPr>
                <w:rFonts w:eastAsia="Calibri"/>
                <w:sz w:val="18"/>
                <w:szCs w:val="18"/>
              </w:rPr>
            </w:pPr>
            <w:r w:rsidRPr="00743DB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</w:tbl>
    <w:p w14:paraId="0203A52D" w14:textId="77777777" w:rsidR="002F5D0E" w:rsidRPr="00743DB7" w:rsidRDefault="002F5D0E" w:rsidP="002F5D0E">
      <w:pPr>
        <w:spacing w:after="0" w:line="240" w:lineRule="auto"/>
        <w:ind w:firstLine="5103"/>
        <w:rPr>
          <w:b/>
          <w:bCs/>
          <w:sz w:val="6"/>
          <w:szCs w:val="6"/>
        </w:rPr>
      </w:pPr>
    </w:p>
    <w:p w14:paraId="60E472EE" w14:textId="77777777" w:rsidR="002F5D0E" w:rsidRPr="00743DB7" w:rsidRDefault="002F5D0E" w:rsidP="002F5D0E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743DB7">
        <w:rPr>
          <w:b/>
          <w:bCs/>
          <w:sz w:val="22"/>
          <w:szCs w:val="22"/>
        </w:rPr>
        <w:t>Miejskie Centrum Usług Wspólnych</w:t>
      </w:r>
    </w:p>
    <w:p w14:paraId="371A0E86" w14:textId="77777777" w:rsidR="002F5D0E" w:rsidRPr="00743DB7" w:rsidRDefault="002F5D0E" w:rsidP="002F5D0E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743DB7">
        <w:rPr>
          <w:b/>
          <w:bCs/>
          <w:sz w:val="22"/>
          <w:szCs w:val="22"/>
        </w:rPr>
        <w:t>w Radomiu</w:t>
      </w:r>
    </w:p>
    <w:p w14:paraId="7DABF109" w14:textId="77777777" w:rsidR="002F5D0E" w:rsidRPr="00743DB7" w:rsidRDefault="002F5D0E" w:rsidP="002F5D0E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743DB7">
        <w:rPr>
          <w:b/>
          <w:bCs/>
          <w:sz w:val="22"/>
          <w:szCs w:val="22"/>
        </w:rPr>
        <w:t>ul. Pułaskiego 9</w:t>
      </w:r>
    </w:p>
    <w:p w14:paraId="484AD59D" w14:textId="77777777" w:rsidR="002F5D0E" w:rsidRPr="00743DB7" w:rsidRDefault="002F5D0E" w:rsidP="002F5D0E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743DB7">
        <w:rPr>
          <w:b/>
          <w:bCs/>
          <w:sz w:val="22"/>
          <w:szCs w:val="22"/>
        </w:rPr>
        <w:t>26-600 Radom</w:t>
      </w:r>
    </w:p>
    <w:p w14:paraId="79F1BEE0" w14:textId="77777777" w:rsidR="002F5D0E" w:rsidRPr="00743DB7" w:rsidRDefault="002F5D0E" w:rsidP="002F5D0E">
      <w:pPr>
        <w:spacing w:after="0" w:line="240" w:lineRule="auto"/>
        <w:jc w:val="center"/>
        <w:rPr>
          <w:b/>
          <w:bCs/>
          <w:sz w:val="10"/>
          <w:szCs w:val="10"/>
        </w:rPr>
      </w:pPr>
    </w:p>
    <w:p w14:paraId="4A348538" w14:textId="77777777" w:rsidR="002F5D0E" w:rsidRPr="00743DB7" w:rsidRDefault="002F5D0E" w:rsidP="002F5D0E">
      <w:pPr>
        <w:spacing w:after="0" w:line="240" w:lineRule="auto"/>
        <w:jc w:val="center"/>
        <w:rPr>
          <w:b/>
          <w:bCs/>
          <w:sz w:val="22"/>
          <w:szCs w:val="22"/>
          <w:lang w:val="de-DE"/>
        </w:rPr>
      </w:pPr>
      <w:r w:rsidRPr="00743DB7">
        <w:rPr>
          <w:b/>
          <w:bCs/>
          <w:sz w:val="22"/>
          <w:szCs w:val="22"/>
          <w:lang w:val="de-DE"/>
        </w:rPr>
        <w:t>OFERTA</w:t>
      </w:r>
    </w:p>
    <w:p w14:paraId="5BE79A45" w14:textId="77777777" w:rsidR="002F5D0E" w:rsidRPr="00743DB7" w:rsidRDefault="002F5D0E" w:rsidP="002F5D0E">
      <w:pPr>
        <w:spacing w:after="0" w:line="240" w:lineRule="auto"/>
        <w:jc w:val="center"/>
        <w:rPr>
          <w:sz w:val="10"/>
          <w:szCs w:val="10"/>
        </w:rPr>
      </w:pPr>
    </w:p>
    <w:p w14:paraId="5F163C9B" w14:textId="5B181926" w:rsidR="002F5D0E" w:rsidRPr="00743DB7" w:rsidRDefault="000B71E1" w:rsidP="002F5D0E">
      <w:pPr>
        <w:spacing w:after="0" w:line="240" w:lineRule="auto"/>
      </w:pPr>
      <w:r w:rsidRPr="00743DB7">
        <w:t>Odpowiadając na ogłoszenie w postępowaniu o udzielenie zamówienia publicznego prowadzonym w trybie podstawowym przedkładamy niniejszą ofertę:</w:t>
      </w:r>
    </w:p>
    <w:p w14:paraId="01D0BC92" w14:textId="29AD947D" w:rsidR="007B2C64" w:rsidRPr="00743DB7" w:rsidRDefault="007B2C64" w:rsidP="001C2517">
      <w:pPr>
        <w:pStyle w:val="Akapitzlist"/>
        <w:numPr>
          <w:ilvl w:val="1"/>
          <w:numId w:val="58"/>
        </w:numPr>
        <w:spacing w:after="0" w:line="60" w:lineRule="atLeast"/>
        <w:ind w:left="284" w:hanging="284"/>
        <w:jc w:val="both"/>
        <w:rPr>
          <w:rFonts w:cs="Arial"/>
          <w:szCs w:val="20"/>
        </w:rPr>
      </w:pPr>
      <w:r w:rsidRPr="00743DB7">
        <w:rPr>
          <w:rFonts w:cs="Arial"/>
          <w:kern w:val="2"/>
          <w:szCs w:val="20"/>
        </w:rPr>
        <w:t>Oferujemy kompleksowe wykonanie przedmiotu zamówienia o nazwie: „</w:t>
      </w:r>
      <w:r w:rsidR="00E1498B" w:rsidRPr="00743DB7">
        <w:rPr>
          <w:rFonts w:cs="Arial"/>
          <w:b/>
          <w:bCs/>
          <w:kern w:val="2"/>
          <w:szCs w:val="20"/>
        </w:rPr>
        <w:t xml:space="preserve">Kompleksowa </w:t>
      </w:r>
      <w:r w:rsidR="00005B98" w:rsidRPr="00743DB7">
        <w:rPr>
          <w:rFonts w:cs="Arial"/>
          <w:b/>
          <w:bCs/>
          <w:kern w:val="2"/>
          <w:szCs w:val="20"/>
        </w:rPr>
        <w:t>u</w:t>
      </w:r>
      <w:r w:rsidR="00E1498B" w:rsidRPr="00743DB7">
        <w:rPr>
          <w:rFonts w:cs="Arial"/>
          <w:b/>
          <w:bCs/>
          <w:kern w:val="2"/>
          <w:szCs w:val="20"/>
        </w:rPr>
        <w:t xml:space="preserve">sługa ochrony fizycznej mieszkańców, obiektów i mienia Domów Pomocy Społecznej w Radomiu w </w:t>
      </w:r>
      <w:r w:rsidR="00894B77" w:rsidRPr="00743DB7">
        <w:rPr>
          <w:rFonts w:cs="Arial"/>
          <w:b/>
          <w:bCs/>
          <w:kern w:val="2"/>
          <w:szCs w:val="20"/>
        </w:rPr>
        <w:t xml:space="preserve">I półroczu </w:t>
      </w:r>
      <w:r w:rsidR="00E1498B" w:rsidRPr="00743DB7">
        <w:rPr>
          <w:rFonts w:cs="Arial"/>
          <w:b/>
          <w:bCs/>
          <w:kern w:val="2"/>
          <w:szCs w:val="20"/>
        </w:rPr>
        <w:t>2026 roku</w:t>
      </w:r>
      <w:r w:rsidRPr="00743DB7">
        <w:rPr>
          <w:rFonts w:eastAsia="Calibri" w:cs="Arial"/>
          <w:kern w:val="2"/>
          <w:szCs w:val="20"/>
          <w:lang w:eastAsia="en-US"/>
        </w:rPr>
        <w:t>” w</w:t>
      </w:r>
      <w:r w:rsidR="00E1498B" w:rsidRPr="00743DB7">
        <w:rPr>
          <w:rFonts w:eastAsia="Calibri" w:cs="Arial"/>
          <w:kern w:val="2"/>
          <w:szCs w:val="20"/>
          <w:lang w:eastAsia="en-US"/>
        </w:rPr>
        <w:t> </w:t>
      </w:r>
      <w:r w:rsidRPr="00743DB7">
        <w:rPr>
          <w:rFonts w:eastAsia="Calibri" w:cs="Arial"/>
          <w:kern w:val="2"/>
          <w:szCs w:val="20"/>
          <w:lang w:eastAsia="en-US"/>
        </w:rPr>
        <w:t xml:space="preserve">zakresie </w:t>
      </w:r>
      <w:r w:rsidRPr="00743DB7">
        <w:rPr>
          <w:rFonts w:eastAsia="Calibri"/>
          <w:kern w:val="2"/>
          <w:u w:val="single"/>
          <w:lang w:eastAsia="en-US"/>
        </w:rPr>
        <w:t>Części 2:</w:t>
      </w:r>
    </w:p>
    <w:p w14:paraId="39A6977C" w14:textId="5B8AA93F" w:rsidR="007B2C64" w:rsidRPr="00743DB7" w:rsidRDefault="007B2C64" w:rsidP="00183F08">
      <w:pPr>
        <w:pStyle w:val="Akapitzlist"/>
        <w:spacing w:after="60" w:line="240" w:lineRule="atLeast"/>
        <w:ind w:left="284"/>
        <w:jc w:val="both"/>
        <w:rPr>
          <w:kern w:val="2"/>
          <w:szCs w:val="20"/>
        </w:rPr>
      </w:pPr>
      <w:r w:rsidRPr="00743DB7">
        <w:rPr>
          <w:b/>
          <w:bCs/>
          <w:kern w:val="2"/>
          <w:szCs w:val="20"/>
        </w:rPr>
        <w:t>„</w:t>
      </w:r>
      <w:r w:rsidR="00E1498B" w:rsidRPr="00743DB7">
        <w:rPr>
          <w:b/>
          <w:bCs/>
          <w:kern w:val="2"/>
          <w:szCs w:val="20"/>
        </w:rPr>
        <w:t xml:space="preserve">Świadczenie usługi ochrony fizycznej w zakresie ochrony mieszkańców, obiektu i mienia oraz obsługa wizyjna monitoringu wewnętrznego i zewnętrznego Domu Pomocy Społecznej ul. Zofii Holszańskiej 13, 26 – 600 Radom w </w:t>
      </w:r>
      <w:r w:rsidR="00894B77" w:rsidRPr="00743DB7">
        <w:rPr>
          <w:b/>
          <w:bCs/>
          <w:kern w:val="2"/>
          <w:szCs w:val="20"/>
        </w:rPr>
        <w:t xml:space="preserve">I półroczu </w:t>
      </w:r>
      <w:r w:rsidR="00E1498B" w:rsidRPr="00743DB7">
        <w:rPr>
          <w:b/>
          <w:bCs/>
          <w:kern w:val="2"/>
          <w:szCs w:val="20"/>
        </w:rPr>
        <w:t>2026 roku</w:t>
      </w:r>
      <w:r w:rsidRPr="00743DB7">
        <w:rPr>
          <w:b/>
          <w:bCs/>
          <w:kern w:val="2"/>
          <w:szCs w:val="20"/>
        </w:rPr>
        <w:t>”</w:t>
      </w:r>
      <w:r w:rsidRPr="00743DB7">
        <w:rPr>
          <w:kern w:val="2"/>
          <w:szCs w:val="20"/>
        </w:rPr>
        <w:t xml:space="preserve"> zgodnie z SWZ, za następującą cenę ofertową obliczoną zgodnie ze Specyfikacją Warunków Zamówienia na łączną</w:t>
      </w:r>
    </w:p>
    <w:p w14:paraId="470E3AC0" w14:textId="77777777" w:rsidR="007B2C64" w:rsidRPr="00743DB7" w:rsidRDefault="007B2C64" w:rsidP="00183F08">
      <w:pPr>
        <w:pStyle w:val="Akapitzlist"/>
        <w:spacing w:after="60"/>
        <w:ind w:left="284"/>
        <w:jc w:val="both"/>
        <w:rPr>
          <w:kern w:val="2"/>
          <w:szCs w:val="20"/>
        </w:rPr>
      </w:pPr>
      <w:r w:rsidRPr="00743DB7">
        <w:rPr>
          <w:kern w:val="2"/>
          <w:szCs w:val="20"/>
        </w:rPr>
        <w:t>kwotę netto razem: ............. ........... ................... (słownie: ………………… ………… ……… ……</w:t>
      </w:r>
      <w:proofErr w:type="gramStart"/>
      <w:r w:rsidRPr="00743DB7">
        <w:rPr>
          <w:kern w:val="2"/>
          <w:szCs w:val="20"/>
        </w:rPr>
        <w:t xml:space="preserve"> .…</w:t>
      </w:r>
      <w:proofErr w:type="gramEnd"/>
      <w:r w:rsidRPr="00743DB7">
        <w:rPr>
          <w:kern w:val="2"/>
          <w:szCs w:val="20"/>
        </w:rPr>
        <w:t>…...... ………… …………… ……………………… ……………… …………… ………… ……… …………….).</w:t>
      </w:r>
    </w:p>
    <w:p w14:paraId="296B1D87" w14:textId="07F0B544" w:rsidR="002F5D0E" w:rsidRPr="00743DB7" w:rsidRDefault="007B2C64" w:rsidP="00183F08">
      <w:pPr>
        <w:pStyle w:val="Akapitzlist"/>
        <w:spacing w:after="60" w:line="300" w:lineRule="atLeast"/>
        <w:ind w:left="284"/>
        <w:jc w:val="both"/>
        <w:rPr>
          <w:rFonts w:cs="Arial"/>
          <w:szCs w:val="20"/>
        </w:rPr>
      </w:pPr>
      <w:r w:rsidRPr="00743DB7">
        <w:rPr>
          <w:kern w:val="2"/>
          <w:szCs w:val="20"/>
        </w:rPr>
        <w:t xml:space="preserve">Do powyższej kwoty zostanie doliczony podatek VAT w kwocie ...................................., w związku z czym proponowana cena brutto razem wyniesie: .............................................................. (słownie: </w:t>
      </w:r>
      <w:proofErr w:type="gramStart"/>
      <w:r w:rsidRPr="00743DB7">
        <w:rPr>
          <w:kern w:val="2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3DB7">
        <w:rPr>
          <w:kern w:val="2"/>
          <w:szCs w:val="20"/>
        </w:rPr>
        <w:t>.</w:t>
      </w:r>
    </w:p>
    <w:p w14:paraId="0D589FAF" w14:textId="77777777" w:rsidR="002F5D0E" w:rsidRPr="00743DB7" w:rsidRDefault="002F5D0E" w:rsidP="001C2517">
      <w:pPr>
        <w:numPr>
          <w:ilvl w:val="1"/>
          <w:numId w:val="58"/>
        </w:numPr>
        <w:spacing w:after="60" w:line="60" w:lineRule="atLeast"/>
        <w:ind w:left="284" w:hanging="284"/>
        <w:rPr>
          <w:b/>
          <w:bCs/>
          <w:kern w:val="2"/>
        </w:rPr>
      </w:pPr>
      <w:r w:rsidRPr="00743DB7">
        <w:t xml:space="preserve">Składając niniejszą ofertę, zgodnie z art. 225 ust. 2 ustawy Prawo zamówień publicznych informujemy, że wybór oferty </w:t>
      </w:r>
      <w:r w:rsidRPr="00743DB7">
        <w:rPr>
          <w:b/>
          <w:bCs/>
          <w:i/>
          <w:iCs/>
        </w:rPr>
        <w:t>(należy zaznaczyć właściwe – postawić krzyżyk w odpowiednim kwadracie)</w:t>
      </w:r>
      <w:r w:rsidRPr="00743DB7">
        <w:t>:</w:t>
      </w:r>
    </w:p>
    <w:p w14:paraId="1BF2B5AC" w14:textId="77777777" w:rsidR="002F5D0E" w:rsidRPr="00743DB7" w:rsidRDefault="002F5D0E" w:rsidP="00183F08">
      <w:pPr>
        <w:pStyle w:val="Default"/>
        <w:tabs>
          <w:tab w:val="left" w:pos="284"/>
        </w:tabs>
        <w:spacing w:after="60" w:line="60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3DB7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3DB7">
        <w:rPr>
          <w:rFonts w:ascii="Arial" w:hAnsi="Arial"/>
          <w:color w:val="auto"/>
          <w:sz w:val="20"/>
          <w:szCs w:val="20"/>
        </w:rPr>
        <w:instrText>FORMCHECKBOX</w:instrText>
      </w:r>
      <w:r w:rsidRPr="00743DB7">
        <w:rPr>
          <w:rFonts w:ascii="Arial" w:hAnsi="Arial"/>
          <w:color w:val="auto"/>
          <w:sz w:val="20"/>
          <w:szCs w:val="20"/>
        </w:rPr>
      </w:r>
      <w:r w:rsidRPr="00743DB7">
        <w:rPr>
          <w:rFonts w:ascii="Arial" w:hAnsi="Arial"/>
          <w:color w:val="auto"/>
          <w:sz w:val="20"/>
          <w:szCs w:val="20"/>
        </w:rPr>
        <w:fldChar w:fldCharType="separate"/>
      </w:r>
      <w:r w:rsidRPr="00743DB7">
        <w:rPr>
          <w:rFonts w:ascii="Arial" w:hAnsi="Arial"/>
          <w:color w:val="auto"/>
          <w:sz w:val="20"/>
          <w:szCs w:val="20"/>
        </w:rPr>
        <w:fldChar w:fldCharType="end"/>
      </w:r>
      <w:r w:rsidRPr="00743DB7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3DB7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3DB7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49304AB2" w14:textId="77777777" w:rsidR="002F5D0E" w:rsidRPr="00743DB7" w:rsidRDefault="002F5D0E" w:rsidP="00183F08">
      <w:pPr>
        <w:pStyle w:val="Akapitzlist"/>
        <w:tabs>
          <w:tab w:val="left" w:pos="284"/>
        </w:tabs>
        <w:spacing w:after="60" w:line="60" w:lineRule="atLeast"/>
        <w:ind w:left="851" w:hanging="284"/>
        <w:jc w:val="both"/>
        <w:rPr>
          <w:rFonts w:cs="Arial"/>
          <w:szCs w:val="20"/>
        </w:rPr>
      </w:pPr>
      <w:r w:rsidRPr="00743DB7">
        <w:rPr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3DB7">
        <w:rPr>
          <w:szCs w:val="20"/>
        </w:rPr>
        <w:instrText>FORMCHECKBOX</w:instrText>
      </w:r>
      <w:r w:rsidRPr="00743DB7">
        <w:rPr>
          <w:szCs w:val="20"/>
        </w:rPr>
      </w:r>
      <w:r w:rsidRPr="00743DB7">
        <w:rPr>
          <w:szCs w:val="20"/>
        </w:rPr>
        <w:fldChar w:fldCharType="separate"/>
      </w:r>
      <w:r w:rsidRPr="00743DB7">
        <w:rPr>
          <w:szCs w:val="20"/>
        </w:rPr>
        <w:fldChar w:fldCharType="end"/>
      </w:r>
      <w:r w:rsidRPr="00743DB7">
        <w:rPr>
          <w:rFonts w:cs="Arial"/>
          <w:szCs w:val="20"/>
        </w:rPr>
        <w:t xml:space="preserve"> </w:t>
      </w:r>
      <w:r w:rsidRPr="00743DB7">
        <w:rPr>
          <w:rFonts w:cs="Arial"/>
          <w:b/>
          <w:bCs/>
          <w:szCs w:val="20"/>
        </w:rPr>
        <w:t xml:space="preserve">będzie </w:t>
      </w:r>
      <w:r w:rsidRPr="00743DB7">
        <w:rPr>
          <w:rFonts w:cs="Arial"/>
          <w:szCs w:val="20"/>
        </w:rPr>
        <w:t>prowadził do powstania obowiązku podatkowego po stronie Zamawiającego, zgodnie z ustawą z dnia 11 marca 2004r. o podatku od towarów i usług, w następującym zakresie:</w:t>
      </w:r>
    </w:p>
    <w:p w14:paraId="5CAE65E1" w14:textId="77777777" w:rsidR="002F5D0E" w:rsidRPr="00743DB7" w:rsidRDefault="002F5D0E" w:rsidP="00183F08">
      <w:pPr>
        <w:pStyle w:val="Akapitzlist"/>
        <w:spacing w:after="60" w:line="60" w:lineRule="atLeast"/>
        <w:ind w:left="568" w:hanging="284"/>
        <w:jc w:val="both"/>
        <w:rPr>
          <w:rFonts w:cs="Arial"/>
          <w:szCs w:val="20"/>
        </w:rPr>
      </w:pPr>
      <w:r w:rsidRPr="00743DB7">
        <w:rPr>
          <w:rFonts w:cs="Arial"/>
          <w:szCs w:val="20"/>
        </w:rPr>
        <w:t>……………………………………………………………………………………………………………………. ,</w:t>
      </w:r>
    </w:p>
    <w:p w14:paraId="29875310" w14:textId="77777777" w:rsidR="002F5D0E" w:rsidRPr="00743DB7" w:rsidRDefault="002F5D0E" w:rsidP="00183F08">
      <w:pPr>
        <w:pStyle w:val="Akapitzlist"/>
        <w:spacing w:after="60" w:line="60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3DB7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478A5CFC" w14:textId="77777777" w:rsidR="002F5D0E" w:rsidRPr="00743DB7" w:rsidRDefault="002F5D0E" w:rsidP="00183F08">
      <w:pPr>
        <w:pStyle w:val="Akapitzlist"/>
        <w:spacing w:after="60" w:line="60" w:lineRule="atLeast"/>
        <w:ind w:left="284"/>
        <w:jc w:val="both"/>
        <w:rPr>
          <w:rFonts w:cs="Arial"/>
          <w:szCs w:val="20"/>
        </w:rPr>
      </w:pPr>
      <w:r w:rsidRPr="00743DB7">
        <w:rPr>
          <w:rFonts w:cs="Arial"/>
          <w:spacing w:val="-6"/>
          <w:kern w:val="2"/>
          <w:szCs w:val="20"/>
        </w:rPr>
        <w:t xml:space="preserve">o wartości towaru lub usługi objętych obowiązkiem podatkowym Zamawiającego, bez kwoty podatku: </w:t>
      </w:r>
      <w:proofErr w:type="gramStart"/>
      <w:r w:rsidRPr="00743DB7">
        <w:rPr>
          <w:rFonts w:cs="Arial"/>
          <w:spacing w:val="-6"/>
          <w:kern w:val="2"/>
          <w:szCs w:val="20"/>
        </w:rPr>
        <w:t xml:space="preserve"> ….</w:t>
      </w:r>
      <w:proofErr w:type="gramEnd"/>
      <w:r w:rsidRPr="00743DB7">
        <w:rPr>
          <w:rFonts w:cs="Arial"/>
          <w:spacing w:val="-6"/>
          <w:kern w:val="2"/>
          <w:szCs w:val="20"/>
        </w:rPr>
        <w:t>.……………</w:t>
      </w:r>
      <w:proofErr w:type="gramStart"/>
      <w:r w:rsidRPr="00743DB7">
        <w:rPr>
          <w:rFonts w:cs="Arial"/>
          <w:spacing w:val="-6"/>
          <w:kern w:val="2"/>
          <w:szCs w:val="20"/>
        </w:rPr>
        <w:t>…....</w:t>
      </w:r>
      <w:proofErr w:type="gramEnd"/>
      <w:r w:rsidRPr="00743DB7">
        <w:rPr>
          <w:rFonts w:cs="Arial"/>
          <w:spacing w:val="-6"/>
          <w:kern w:val="2"/>
          <w:szCs w:val="20"/>
        </w:rPr>
        <w:t>. zł., do której zgodnie z wiedzą Wykonawcy będzie miała zastosowanie stawka podatku od towarów i usług w wysokości ……... %</w:t>
      </w:r>
    </w:p>
    <w:p w14:paraId="221E1706" w14:textId="77777777" w:rsidR="002F5D0E" w:rsidRPr="00743DB7" w:rsidRDefault="002F5D0E" w:rsidP="00183F08">
      <w:pPr>
        <w:spacing w:after="60" w:line="60" w:lineRule="atLeast"/>
        <w:ind w:left="284"/>
        <w:rPr>
          <w:b/>
        </w:rPr>
      </w:pPr>
      <w:r w:rsidRPr="00743DB7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77661519" w14:textId="77777777" w:rsidR="002F5D0E" w:rsidRPr="00743DB7" w:rsidRDefault="002F5D0E" w:rsidP="001C2517">
      <w:pPr>
        <w:pStyle w:val="Akapitzlist"/>
        <w:numPr>
          <w:ilvl w:val="1"/>
          <w:numId w:val="58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bCs/>
          <w:szCs w:val="20"/>
        </w:rPr>
        <w:t>Czas reakcji patrolu interwencyjnego</w:t>
      </w:r>
      <w:r w:rsidRPr="00743DB7">
        <w:rPr>
          <w:szCs w:val="20"/>
        </w:rPr>
        <w:t xml:space="preserve"> </w:t>
      </w:r>
      <w:r w:rsidRPr="00743DB7">
        <w:rPr>
          <w:b/>
          <w:bCs/>
          <w:sz w:val="22"/>
        </w:rPr>
        <w:t>wynosi</w:t>
      </w:r>
      <w:proofErr w:type="gramStart"/>
      <w:r w:rsidRPr="00743DB7">
        <w:rPr>
          <w:b/>
          <w:bCs/>
          <w:sz w:val="22"/>
        </w:rPr>
        <w:t> ….</w:t>
      </w:r>
      <w:proofErr w:type="gramEnd"/>
      <w:r w:rsidRPr="00743DB7">
        <w:rPr>
          <w:b/>
          <w:bCs/>
          <w:sz w:val="22"/>
        </w:rPr>
        <w:t>. minut</w:t>
      </w:r>
      <w:r w:rsidRPr="00743DB7">
        <w:rPr>
          <w:szCs w:val="20"/>
        </w:rPr>
        <w:t xml:space="preserve"> (słownie: </w:t>
      </w:r>
      <w:proofErr w:type="gramStart"/>
      <w:r w:rsidRPr="00743DB7">
        <w:rPr>
          <w:szCs w:val="20"/>
        </w:rPr>
        <w:t>…….</w:t>
      </w:r>
      <w:proofErr w:type="gramEnd"/>
      <w:r w:rsidRPr="00743DB7">
        <w:rPr>
          <w:szCs w:val="20"/>
        </w:rPr>
        <w:t>………………………. minut).</w:t>
      </w:r>
    </w:p>
    <w:p w14:paraId="22444AB5" w14:textId="77777777" w:rsidR="002F5D0E" w:rsidRPr="00743DB7" w:rsidRDefault="002F5D0E" w:rsidP="001C2517">
      <w:pPr>
        <w:pStyle w:val="Akapitzlist"/>
        <w:numPr>
          <w:ilvl w:val="1"/>
          <w:numId w:val="58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bCs/>
          <w:szCs w:val="20"/>
        </w:rPr>
        <w:t>Termin płatności faktur miesięcznych wynosi</w:t>
      </w:r>
      <w:r w:rsidRPr="00743DB7">
        <w:rPr>
          <w:szCs w:val="20"/>
        </w:rPr>
        <w:t xml:space="preserve"> 30 dni (słownie: trzydzieści dni).</w:t>
      </w:r>
    </w:p>
    <w:p w14:paraId="30F2C783" w14:textId="1E81ADDF" w:rsidR="002F5D0E" w:rsidRPr="00743DB7" w:rsidRDefault="002F5D0E" w:rsidP="001C2517">
      <w:pPr>
        <w:pStyle w:val="Akapitzlist"/>
        <w:numPr>
          <w:ilvl w:val="1"/>
          <w:numId w:val="58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szCs w:val="20"/>
        </w:rPr>
        <w:t xml:space="preserve">Termin realizacji zamówienia: </w:t>
      </w:r>
      <w:r w:rsidRPr="00743DB7">
        <w:rPr>
          <w:b/>
          <w:bCs/>
          <w:szCs w:val="20"/>
        </w:rPr>
        <w:t>od dnia 01.01.2026 roku od godz. 0</w:t>
      </w:r>
      <w:r w:rsidRPr="00743DB7">
        <w:rPr>
          <w:b/>
          <w:bCs/>
          <w:szCs w:val="20"/>
          <w:u w:val="single"/>
          <w:vertAlign w:val="superscript"/>
        </w:rPr>
        <w:t>00</w:t>
      </w:r>
      <w:r w:rsidRPr="00743DB7">
        <w:rPr>
          <w:b/>
          <w:bCs/>
          <w:szCs w:val="20"/>
        </w:rPr>
        <w:t xml:space="preserve"> do dnia 3</w:t>
      </w:r>
      <w:r w:rsidR="00894B77" w:rsidRPr="00743DB7">
        <w:rPr>
          <w:b/>
          <w:bCs/>
          <w:szCs w:val="20"/>
        </w:rPr>
        <w:t>0</w:t>
      </w:r>
      <w:r w:rsidRPr="00743DB7">
        <w:rPr>
          <w:b/>
          <w:bCs/>
          <w:szCs w:val="20"/>
        </w:rPr>
        <w:t>.</w:t>
      </w:r>
      <w:r w:rsidR="00894B77" w:rsidRPr="00743DB7">
        <w:rPr>
          <w:b/>
          <w:bCs/>
          <w:szCs w:val="20"/>
        </w:rPr>
        <w:t>06</w:t>
      </w:r>
      <w:r w:rsidRPr="00743DB7">
        <w:rPr>
          <w:b/>
          <w:bCs/>
          <w:szCs w:val="20"/>
        </w:rPr>
        <w:t>.2026 roku do godz. 23:59:59</w:t>
      </w:r>
      <w:r w:rsidRPr="00743DB7">
        <w:rPr>
          <w:b/>
          <w:szCs w:val="20"/>
        </w:rPr>
        <w:t>.</w:t>
      </w:r>
    </w:p>
    <w:p w14:paraId="1AF328A5" w14:textId="49CF2471" w:rsidR="00183F08" w:rsidRPr="00743DB7" w:rsidRDefault="002F5D0E" w:rsidP="001C2517">
      <w:pPr>
        <w:pStyle w:val="Akapitzlist"/>
        <w:numPr>
          <w:ilvl w:val="1"/>
          <w:numId w:val="58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szCs w:val="20"/>
        </w:rPr>
        <w:t>Cena ofertowa podana w ustępie 1 Formularza ofertowego została obliczona na podstawie oferowanej przez nas ceny jednostkowej przedmiotu zamówienia zgodnie z poniższym zestawieniem cenowym: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268"/>
        <w:gridCol w:w="1134"/>
        <w:gridCol w:w="992"/>
        <w:gridCol w:w="1366"/>
        <w:gridCol w:w="737"/>
        <w:gridCol w:w="1158"/>
        <w:gridCol w:w="1559"/>
      </w:tblGrid>
      <w:tr w:rsidR="00743DB7" w:rsidRPr="00743DB7" w14:paraId="6A0E88C9" w14:textId="77777777" w:rsidTr="00300D27">
        <w:trPr>
          <w:trHeight w:val="6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6F9FA8" w14:textId="77777777" w:rsidR="00065D56" w:rsidRPr="00743DB7" w:rsidRDefault="00065D56" w:rsidP="00065D5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2"/>
                <w:szCs w:val="22"/>
                <w:lang w:eastAsia="hi-IN" w:bidi="hi-IN"/>
              </w:rPr>
            </w:pPr>
            <w:r w:rsidRPr="00743DB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4CE60C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22110E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cena jedn. netto</w:t>
            </w:r>
            <w:r w:rsidRPr="00743DB7">
              <w:rPr>
                <w:b/>
              </w:rPr>
              <w:br/>
              <w:t xml:space="preserve"> w PLN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F536DB" w14:textId="68D69D8D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  <w:sz w:val="18"/>
              </w:rPr>
              <w:t xml:space="preserve">Ilość osobo-godzin w I </w:t>
            </w:r>
            <w:proofErr w:type="spellStart"/>
            <w:r w:rsidRPr="00743DB7">
              <w:rPr>
                <w:b/>
                <w:sz w:val="18"/>
              </w:rPr>
              <w:t>półr</w:t>
            </w:r>
            <w:proofErr w:type="spellEnd"/>
            <w:r w:rsidRPr="00743DB7">
              <w:rPr>
                <w:b/>
                <w:sz w:val="18"/>
              </w:rPr>
              <w:t>. 2026 roku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463132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wartość netto w PLN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DA297F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  <w:sz w:val="17"/>
                <w:szCs w:val="17"/>
              </w:rPr>
              <w:t>Stawka</w:t>
            </w:r>
            <w:r w:rsidRPr="00743DB7">
              <w:rPr>
                <w:b/>
                <w:sz w:val="14"/>
              </w:rPr>
              <w:t xml:space="preserve"> </w:t>
            </w:r>
            <w:r w:rsidRPr="00743DB7">
              <w:rPr>
                <w:b/>
              </w:rPr>
              <w:t>VAT%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76E147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3DB7">
              <w:rPr>
                <w:b/>
                <w:sz w:val="16"/>
              </w:rPr>
              <w:t>wartość</w:t>
            </w:r>
            <w:r w:rsidRPr="00743DB7">
              <w:rPr>
                <w:b/>
              </w:rPr>
              <w:t xml:space="preserve"> Vat </w:t>
            </w:r>
            <w:r w:rsidRPr="00743DB7">
              <w:rPr>
                <w:b/>
              </w:rPr>
              <w:br/>
              <w:t>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AD291A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 xml:space="preserve">wartość brutto </w:t>
            </w:r>
            <w:r w:rsidRPr="00743DB7">
              <w:rPr>
                <w:b/>
              </w:rPr>
              <w:br/>
              <w:t>w PLN</w:t>
            </w:r>
          </w:p>
        </w:tc>
      </w:tr>
      <w:tr w:rsidR="00743DB7" w:rsidRPr="00743DB7" w14:paraId="479BA1B7" w14:textId="77777777" w:rsidTr="00300D27">
        <w:trPr>
          <w:cantSplit/>
          <w:trHeight w:val="567"/>
          <w:jc w:val="center"/>
        </w:trPr>
        <w:tc>
          <w:tcPr>
            <w:tcW w:w="704" w:type="dxa"/>
            <w:vAlign w:val="center"/>
          </w:tcPr>
          <w:p w14:paraId="4AA265A7" w14:textId="77777777" w:rsidR="00065D56" w:rsidRPr="00743DB7" w:rsidRDefault="00065D56" w:rsidP="00065D56">
            <w:pPr>
              <w:widowControl w:val="0"/>
              <w:snapToGrid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1.</w:t>
            </w:r>
          </w:p>
        </w:tc>
        <w:tc>
          <w:tcPr>
            <w:tcW w:w="2268" w:type="dxa"/>
            <w:vAlign w:val="center"/>
          </w:tcPr>
          <w:p w14:paraId="5322A151" w14:textId="77777777" w:rsidR="00065D56" w:rsidRPr="00743DB7" w:rsidRDefault="00065D56" w:rsidP="00065D56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Jedna osobo – godzina</w:t>
            </w:r>
            <w:r w:rsidRPr="00743DB7">
              <w:rPr>
                <w:rFonts w:eastAsia="SimSun"/>
                <w:kern w:val="1"/>
                <w:lang w:eastAsia="hi-IN" w:bidi="hi-IN"/>
              </w:rPr>
              <w:br/>
              <w:t>ochrony</w:t>
            </w:r>
          </w:p>
        </w:tc>
        <w:tc>
          <w:tcPr>
            <w:tcW w:w="1134" w:type="dxa"/>
            <w:vAlign w:val="center"/>
          </w:tcPr>
          <w:p w14:paraId="72937E9C" w14:textId="77777777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F6D0CE0" w14:textId="39645110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2 172</w:t>
            </w:r>
          </w:p>
        </w:tc>
        <w:tc>
          <w:tcPr>
            <w:tcW w:w="1366" w:type="dxa"/>
            <w:vAlign w:val="center"/>
          </w:tcPr>
          <w:p w14:paraId="3593BDED" w14:textId="77777777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vAlign w:val="center"/>
          </w:tcPr>
          <w:p w14:paraId="7FE9EAAF" w14:textId="77777777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158" w:type="dxa"/>
            <w:vAlign w:val="center"/>
          </w:tcPr>
          <w:p w14:paraId="4BDD479D" w14:textId="77777777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14:paraId="03113E9C" w14:textId="77777777" w:rsidR="00065D56" w:rsidRPr="00743DB7" w:rsidRDefault="00065D56" w:rsidP="00065D56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71A70B9" w14:textId="77777777" w:rsidR="002F5D0E" w:rsidRPr="00743DB7" w:rsidRDefault="002F5D0E" w:rsidP="00546A30">
      <w:pPr>
        <w:numPr>
          <w:ilvl w:val="1"/>
          <w:numId w:val="58"/>
        </w:numPr>
        <w:spacing w:before="60" w:after="0" w:line="20" w:lineRule="atLeast"/>
        <w:ind w:left="284" w:hanging="284"/>
      </w:pPr>
      <w:r w:rsidRPr="00743DB7">
        <w:t>Wartość podatku VAT obliczamy od wartości netto, a nie od ceny jednostkowej.</w:t>
      </w:r>
    </w:p>
    <w:p w14:paraId="7C635FE4" w14:textId="77777777" w:rsidR="002F5D0E" w:rsidRPr="00743DB7" w:rsidRDefault="002F5D0E" w:rsidP="001C2517">
      <w:pPr>
        <w:pStyle w:val="Akapitzlist"/>
        <w:widowControl w:val="0"/>
        <w:numPr>
          <w:ilvl w:val="1"/>
          <w:numId w:val="58"/>
        </w:numPr>
        <w:spacing w:after="40" w:line="20" w:lineRule="atLeast"/>
        <w:ind w:left="284" w:hanging="284"/>
        <w:jc w:val="both"/>
        <w:rPr>
          <w:rFonts w:cs="Arial"/>
          <w:kern w:val="2"/>
          <w:szCs w:val="20"/>
        </w:rPr>
      </w:pPr>
      <w:r w:rsidRPr="00743DB7">
        <w:rPr>
          <w:rFonts w:cs="Arial"/>
          <w:bCs/>
          <w:szCs w:val="20"/>
        </w:rPr>
        <w:t>Informujemy, że</w:t>
      </w:r>
      <w:r w:rsidRPr="00743DB7">
        <w:rPr>
          <w:rFonts w:cs="Arial"/>
          <w:b/>
          <w:bCs/>
          <w:szCs w:val="20"/>
        </w:rPr>
        <w:t xml:space="preserve"> </w:t>
      </w:r>
      <w:r w:rsidRPr="00743DB7">
        <w:rPr>
          <w:rFonts w:cs="Arial"/>
          <w:szCs w:val="20"/>
        </w:rPr>
        <w:t>Wykonawca jest (należy zaznaczyć właściwe, postawić krzyżyk w odpowiednim kwadracie):</w:t>
      </w:r>
    </w:p>
    <w:p w14:paraId="0B62A33F" w14:textId="77777777" w:rsidR="002F5D0E" w:rsidRPr="00743DB7" w:rsidRDefault="002F5D0E" w:rsidP="00E1498B">
      <w:pPr>
        <w:widowControl w:val="0"/>
        <w:tabs>
          <w:tab w:val="left" w:pos="9719"/>
        </w:tabs>
        <w:spacing w:after="40" w:line="20" w:lineRule="atLeast"/>
        <w:ind w:left="568" w:hanging="284"/>
        <w:rPr>
          <w:iCs/>
        </w:rPr>
      </w:pPr>
      <w:r w:rsidRPr="00743D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3DB7">
        <w:instrText>FORMCHECKBOX</w:instrText>
      </w:r>
      <w:r w:rsidRPr="00743DB7">
        <w:fldChar w:fldCharType="separate"/>
      </w:r>
      <w:r w:rsidRPr="00743DB7">
        <w:fldChar w:fldCharType="end"/>
      </w:r>
      <w:r w:rsidRPr="00743DB7">
        <w:rPr>
          <w:iCs/>
        </w:rPr>
        <w:t xml:space="preserve"> </w:t>
      </w:r>
      <w:r w:rsidRPr="00743DB7">
        <w:rPr>
          <w:b/>
          <w:bCs/>
          <w:iCs/>
        </w:rPr>
        <w:t xml:space="preserve">Mikroprzedsiębiorstwem </w:t>
      </w:r>
      <w:r w:rsidRPr="00743DB7">
        <w:rPr>
          <w:iCs/>
        </w:rPr>
        <w:t>(przedsiębiorstwo, które zatrudnia mniej niż 10 osób i którego roczny obrót lub roczna suma bilansowa nie przekracza 2 milionów EUR)</w:t>
      </w:r>
    </w:p>
    <w:p w14:paraId="621D4D46" w14:textId="77777777" w:rsidR="002F5D0E" w:rsidRPr="00743DB7" w:rsidRDefault="002F5D0E" w:rsidP="00E1498B">
      <w:pPr>
        <w:widowControl w:val="0"/>
        <w:tabs>
          <w:tab w:val="left" w:pos="9719"/>
        </w:tabs>
        <w:spacing w:after="40" w:line="20" w:lineRule="atLeast"/>
        <w:ind w:left="568" w:hanging="284"/>
        <w:rPr>
          <w:iCs/>
        </w:rPr>
      </w:pPr>
      <w:r w:rsidRPr="00743D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3DB7">
        <w:instrText>FORMCHECKBOX</w:instrText>
      </w:r>
      <w:r w:rsidRPr="00743DB7">
        <w:fldChar w:fldCharType="separate"/>
      </w:r>
      <w:r w:rsidRPr="00743DB7">
        <w:fldChar w:fldCharType="end"/>
      </w:r>
      <w:r w:rsidRPr="00743DB7">
        <w:rPr>
          <w:iCs/>
        </w:rPr>
        <w:t xml:space="preserve"> </w:t>
      </w:r>
      <w:r w:rsidRPr="00743DB7">
        <w:rPr>
          <w:b/>
          <w:bCs/>
          <w:iCs/>
        </w:rPr>
        <w:t>Małym przedsiębiorstwem</w:t>
      </w:r>
      <w:r w:rsidRPr="00743DB7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192A68C6" w14:textId="77777777" w:rsidR="002F5D0E" w:rsidRPr="0028395C" w:rsidRDefault="002F5D0E" w:rsidP="00E1498B">
      <w:pPr>
        <w:widowControl w:val="0"/>
        <w:tabs>
          <w:tab w:val="left" w:pos="9719"/>
        </w:tabs>
        <w:spacing w:after="40" w:line="20" w:lineRule="atLeast"/>
        <w:ind w:left="568" w:hanging="284"/>
        <w:rPr>
          <w:iCs/>
        </w:rPr>
      </w:pPr>
      <w:r w:rsidRPr="00743D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3DB7">
        <w:instrText>FORMCHECKBOX</w:instrText>
      </w:r>
      <w:r w:rsidRPr="00743DB7">
        <w:fldChar w:fldCharType="separate"/>
      </w:r>
      <w:r w:rsidRPr="00743DB7">
        <w:fldChar w:fldCharType="end"/>
      </w:r>
      <w:r w:rsidRPr="00743DB7">
        <w:rPr>
          <w:iCs/>
        </w:rPr>
        <w:t xml:space="preserve"> </w:t>
      </w:r>
      <w:r w:rsidRPr="00743DB7">
        <w:rPr>
          <w:b/>
          <w:iCs/>
        </w:rPr>
        <w:t>Średnim przedsiębiorstwem (</w:t>
      </w:r>
      <w:r w:rsidRPr="00743DB7">
        <w:rPr>
          <w:iCs/>
        </w:rPr>
        <w:t xml:space="preserve">przedsiębiorstwo, które nie są mikroprzedsiębiorstwami ani małymi przedsiębiorstwami i które zatrudnia mniej niż 250 </w:t>
      </w:r>
      <w:r w:rsidRPr="0028395C">
        <w:rPr>
          <w:iCs/>
        </w:rPr>
        <w:t>osób i których roczny obrót nie przekracza 50 milionów EUR lub roczna suma bilansowa nie przekracza 43 milionów EUR)</w:t>
      </w:r>
    </w:p>
    <w:p w14:paraId="0B022E74" w14:textId="77777777" w:rsidR="002F5D0E" w:rsidRPr="0028395C" w:rsidRDefault="002F5D0E" w:rsidP="00E1498B">
      <w:pPr>
        <w:widowControl w:val="0"/>
        <w:tabs>
          <w:tab w:val="left" w:pos="9719"/>
        </w:tabs>
        <w:spacing w:after="40" w:line="20" w:lineRule="atLeast"/>
        <w:ind w:left="568" w:hanging="284"/>
        <w:rPr>
          <w:iCs/>
        </w:rPr>
      </w:pPr>
      <w:r w:rsidRPr="0028395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395C">
        <w:instrText>FORMCHECKBOX</w:instrText>
      </w:r>
      <w:r w:rsidRPr="0028395C">
        <w:fldChar w:fldCharType="separate"/>
      </w:r>
      <w:r w:rsidRPr="0028395C">
        <w:fldChar w:fldCharType="end"/>
      </w:r>
      <w:r w:rsidRPr="0028395C">
        <w:rPr>
          <w:iCs/>
        </w:rPr>
        <w:t xml:space="preserve"> </w:t>
      </w:r>
      <w:r w:rsidRPr="0028395C">
        <w:rPr>
          <w:b/>
          <w:iCs/>
        </w:rPr>
        <w:t>Jednoosobową działalnością gospodarczą</w:t>
      </w:r>
    </w:p>
    <w:p w14:paraId="6DBCC64B" w14:textId="77777777" w:rsidR="002F5D0E" w:rsidRPr="0028395C" w:rsidRDefault="002F5D0E" w:rsidP="00E1498B">
      <w:pPr>
        <w:widowControl w:val="0"/>
        <w:tabs>
          <w:tab w:val="left" w:pos="9719"/>
        </w:tabs>
        <w:spacing w:after="40" w:line="20" w:lineRule="atLeast"/>
        <w:ind w:left="568" w:hanging="284"/>
        <w:rPr>
          <w:iCs/>
        </w:rPr>
      </w:pPr>
      <w:r w:rsidRPr="0028395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395C">
        <w:instrText>FORMCHECKBOX</w:instrText>
      </w:r>
      <w:r w:rsidRPr="0028395C">
        <w:fldChar w:fldCharType="separate"/>
      </w:r>
      <w:r w:rsidRPr="0028395C">
        <w:fldChar w:fldCharType="end"/>
      </w:r>
      <w:r w:rsidRPr="0028395C">
        <w:rPr>
          <w:iCs/>
        </w:rPr>
        <w:t xml:space="preserve"> </w:t>
      </w:r>
      <w:r w:rsidRPr="0028395C">
        <w:rPr>
          <w:b/>
          <w:iCs/>
        </w:rPr>
        <w:t>Osobą fizyczną nieprowadzącą działalności gospodarczej</w:t>
      </w:r>
    </w:p>
    <w:p w14:paraId="7E102740" w14:textId="77777777" w:rsidR="002F5D0E" w:rsidRPr="0028395C" w:rsidRDefault="002F5D0E" w:rsidP="00E1498B">
      <w:pPr>
        <w:widowControl w:val="0"/>
        <w:spacing w:after="40" w:line="20" w:lineRule="atLeast"/>
        <w:ind w:left="568" w:hanging="284"/>
        <w:rPr>
          <w:b/>
          <w:iCs/>
        </w:rPr>
      </w:pPr>
      <w:r w:rsidRPr="0028395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395C">
        <w:instrText>FORMCHECKBOX</w:instrText>
      </w:r>
      <w:r w:rsidRPr="0028395C">
        <w:fldChar w:fldCharType="separate"/>
      </w:r>
      <w:r w:rsidRPr="0028395C">
        <w:fldChar w:fldCharType="end"/>
      </w:r>
      <w:r w:rsidRPr="0028395C">
        <w:rPr>
          <w:iCs/>
        </w:rPr>
        <w:t xml:space="preserve"> </w:t>
      </w:r>
      <w:r w:rsidRPr="0028395C">
        <w:rPr>
          <w:b/>
          <w:iCs/>
        </w:rPr>
        <w:t>Podmiotem innego rodzaju, tj. ……………………………</w:t>
      </w:r>
      <w:proofErr w:type="gramStart"/>
      <w:r w:rsidRPr="0028395C">
        <w:rPr>
          <w:b/>
          <w:iCs/>
        </w:rPr>
        <w:t>…….</w:t>
      </w:r>
      <w:proofErr w:type="gramEnd"/>
      <w:r w:rsidRPr="0028395C">
        <w:rPr>
          <w:b/>
          <w:iCs/>
        </w:rPr>
        <w:t> .</w:t>
      </w:r>
    </w:p>
    <w:p w14:paraId="4CBEB3C4" w14:textId="77777777" w:rsidR="002F5D0E" w:rsidRPr="0028395C" w:rsidRDefault="002F5D0E" w:rsidP="00E1498B">
      <w:pPr>
        <w:spacing w:after="40" w:line="20" w:lineRule="atLeast"/>
        <w:ind w:left="284"/>
      </w:pPr>
      <w:r w:rsidRPr="0028395C">
        <w:rPr>
          <w:b/>
          <w:iCs/>
          <w:u w:val="single"/>
        </w:rPr>
        <w:t>Uwaga:</w:t>
      </w:r>
      <w:r w:rsidRPr="0028395C">
        <w:rPr>
          <w:b/>
          <w:iCs/>
        </w:rPr>
        <w:t xml:space="preserve"> w przypadku Wykonawców wspólnie ubiegających się o udzielenie zamówienia, ww. informację składa się w zakresie poszczególnych Wykonawców.</w:t>
      </w:r>
    </w:p>
    <w:p w14:paraId="4B03473C" w14:textId="72E68255" w:rsidR="002F5D0E" w:rsidRPr="0028395C" w:rsidRDefault="002F5D0E" w:rsidP="00546A30">
      <w:pPr>
        <w:numPr>
          <w:ilvl w:val="1"/>
          <w:numId w:val="58"/>
        </w:numPr>
        <w:spacing w:after="0" w:line="20" w:lineRule="atLeast"/>
        <w:ind w:left="284" w:hanging="284"/>
      </w:pPr>
      <w:r w:rsidRPr="0028395C">
        <w:t xml:space="preserve">Przystępując do postępowania o udzielenie zamówienia publicznego prowadzonego w trybie podstawowym zgodnie z postanowieniami art. 275 pkt.1 ustawy Pzp prowadzonego przez Miejskie Centrum Usług Wspólnych w Radomiu, ul. Pułaskiego 9, na rzecz Domu Pomocy Społecznej ul. </w:t>
      </w:r>
      <w:r w:rsidR="00CA010E" w:rsidRPr="0028395C">
        <w:t>Zofii Holszańskiej</w:t>
      </w:r>
      <w:r w:rsidRPr="0028395C">
        <w:t xml:space="preserve"> 1</w:t>
      </w:r>
      <w:r w:rsidR="00CA010E" w:rsidRPr="0028395C">
        <w:t>3</w:t>
      </w:r>
      <w:r w:rsidRPr="0028395C">
        <w:t>, 26-600 Radom oświadczamy, że:</w:t>
      </w:r>
    </w:p>
    <w:p w14:paraId="57D0AB40" w14:textId="25D8901F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w cenie oferty zostały uwzględnione wszystkie koszty wykonania zamówienia jakie ponosi Zamawiający, w</w:t>
      </w:r>
      <w:r w:rsidR="00CA010E" w:rsidRPr="0028395C">
        <w:rPr>
          <w:sz w:val="19"/>
          <w:szCs w:val="19"/>
        </w:rPr>
        <w:t> </w:t>
      </w:r>
      <w:r w:rsidRPr="0028395C">
        <w:rPr>
          <w:sz w:val="19"/>
          <w:szCs w:val="19"/>
        </w:rPr>
        <w:t>tym podatek VAT. W ofercie nie została zastosowana cena dumpingowa i oferta nie stanowi czynu nieuczciwej konkurencji w rozumieniu przepisów ustawy z dnia 16 kwietnia 1993r. o zwalczaniu nieuczciwej konkurencji (t.j. Dz.U. 2022 poz. 1233 z późn.zm.);</w:t>
      </w:r>
    </w:p>
    <w:p w14:paraId="7B46AA03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jesteśmy świadomi, iż w niniejszym postepowaniu ofertę oraz wszystkie inne dokumenty należy składać za pomocą środków komunikacji elektronicznej poprzez Platformę e-Zamówienia;</w:t>
      </w:r>
    </w:p>
    <w:p w14:paraId="60F52747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zapoznaliśmy się dochowując należytej staranności ze Specyfikacją Warunków Zamówienia wraz z załącznikami, akceptujemy jej treść SWZ oraz nie wnosimy zastrzeżeń;</w:t>
      </w:r>
    </w:p>
    <w:p w14:paraId="37F0C81A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4AC4826" w14:textId="7E2E49A6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realizacja zamówienia nastąpi w sposób i w terminie określonym przez Zamawiającego;</w:t>
      </w:r>
    </w:p>
    <w:p w14:paraId="7058ABEC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pozostajemy związani niniejszą ofertą w terminie wskazanym w § 7 ust. 1 Specyfikacji Warunków Zamówienia, tj. 30 dni od terminu składania ofert;</w:t>
      </w:r>
    </w:p>
    <w:p w14:paraId="14C87FF0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bCs/>
          <w:sz w:val="19"/>
          <w:szCs w:val="19"/>
        </w:rPr>
        <w:t xml:space="preserve">wszystkie wymagane dokumenty </w:t>
      </w:r>
      <w:r w:rsidRPr="0028395C">
        <w:rPr>
          <w:bCs/>
          <w:iCs/>
          <w:sz w:val="19"/>
          <w:szCs w:val="19"/>
        </w:rPr>
        <w:t>zostały załączone do oferty;</w:t>
      </w:r>
    </w:p>
    <w:p w14:paraId="6AE0CFC2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rPr>
          <w:sz w:val="19"/>
          <w:szCs w:val="19"/>
        </w:rPr>
      </w:pPr>
      <w:r w:rsidRPr="0028395C">
        <w:rPr>
          <w:sz w:val="19"/>
          <w:szCs w:val="19"/>
        </w:rPr>
        <w:t>w przypadku wybrania naszej Oferty zobowiązujemy się zawrzeć z Zamawiającym umowę wg wzoru stanowiącego załącznik nr 4 do Specyfikacji Warunków Zamówienia oraz zobowiązujemy się do podpisania porozumienia o powierzeniu przetwarzania danych osobowych zgodnie z art. 28 RODO</w:t>
      </w:r>
      <w:r w:rsidRPr="0028395C">
        <w:rPr>
          <w:bCs/>
          <w:sz w:val="19"/>
          <w:szCs w:val="19"/>
        </w:rPr>
        <w:t xml:space="preserve"> (– </w:t>
      </w:r>
      <w:r w:rsidRPr="0028395C">
        <w:rPr>
          <w:bCs/>
          <w:i/>
          <w:iCs/>
          <w:sz w:val="19"/>
          <w:szCs w:val="19"/>
        </w:rPr>
        <w:t>zapis od IODO)</w:t>
      </w:r>
      <w:r w:rsidRPr="0028395C">
        <w:rPr>
          <w:sz w:val="19"/>
          <w:szCs w:val="19"/>
        </w:rPr>
        <w:t xml:space="preserve"> w terminie i miejscu wyznaczonym przez Zamawiającego.</w:t>
      </w:r>
    </w:p>
    <w:p w14:paraId="4D8F40CF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ind w:hanging="425"/>
        <w:rPr>
          <w:sz w:val="19"/>
          <w:szCs w:val="19"/>
        </w:rPr>
      </w:pPr>
      <w:r w:rsidRPr="0028395C">
        <w:rPr>
          <w:sz w:val="19"/>
          <w:szCs w:val="19"/>
        </w:rPr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BB61E71" w14:textId="77777777" w:rsidR="002F5D0E" w:rsidRPr="0028395C" w:rsidRDefault="002F5D0E" w:rsidP="00546A30">
      <w:pPr>
        <w:numPr>
          <w:ilvl w:val="1"/>
          <w:numId w:val="59"/>
        </w:numPr>
        <w:spacing w:after="0" w:line="20" w:lineRule="atLeast"/>
        <w:ind w:hanging="425"/>
        <w:rPr>
          <w:sz w:val="19"/>
          <w:szCs w:val="19"/>
        </w:rPr>
      </w:pPr>
      <w:r w:rsidRPr="0028395C">
        <w:rPr>
          <w:sz w:val="19"/>
          <w:szCs w:val="19"/>
        </w:rPr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28395C">
        <w:rPr>
          <w:bCs/>
          <w:sz w:val="19"/>
          <w:szCs w:val="19"/>
        </w:rPr>
        <w:t>ustawy z dnia 16 kwietnia 1993 r. o zwalczaniu nieuczciwej konkurencji (t.j. Dz.U. 2022 poz. 1233 z późn.zm.), po uprzednim wykazaniu, nie później jednak niż w terminie składania ofert, że zastrzeżone informacje stanowią tajemnicę przedsiębiorstwa</w:t>
      </w:r>
      <w:r w:rsidRPr="0028395C">
        <w:rPr>
          <w:sz w:val="19"/>
          <w:szCs w:val="19"/>
        </w:rPr>
        <w:t>;</w:t>
      </w:r>
    </w:p>
    <w:p w14:paraId="64BA9556" w14:textId="77777777" w:rsidR="002F5D0E" w:rsidRPr="0028395C" w:rsidRDefault="002F5D0E" w:rsidP="001C2517">
      <w:pPr>
        <w:numPr>
          <w:ilvl w:val="1"/>
          <w:numId w:val="59"/>
        </w:numPr>
        <w:spacing w:after="0" w:line="160" w:lineRule="atLeast"/>
        <w:ind w:hanging="425"/>
      </w:pPr>
      <w:r w:rsidRPr="0028395C">
        <w:rPr>
          <w:kern w:val="2"/>
        </w:rPr>
        <w:t xml:space="preserve">zamówienie zamierzamy wykonać </w:t>
      </w:r>
      <w:r w:rsidRPr="0028395C">
        <w:rPr>
          <w:b/>
          <w:bCs/>
          <w:kern w:val="2"/>
        </w:rPr>
        <w:t>przy udziale nw. podwykonawców</w:t>
      </w:r>
      <w:r w:rsidRPr="0028395C">
        <w:rPr>
          <w:sz w:val="18"/>
          <w:szCs w:val="18"/>
        </w:rPr>
        <w:t>:</w:t>
      </w:r>
    </w:p>
    <w:p w14:paraId="64FFFE99" w14:textId="77777777" w:rsidR="002F5D0E" w:rsidRPr="0028395C" w:rsidRDefault="002F5D0E" w:rsidP="002F5D0E">
      <w:pPr>
        <w:spacing w:after="60" w:line="240" w:lineRule="auto"/>
        <w:ind w:left="284"/>
      </w:pPr>
      <w:r w:rsidRPr="0028395C">
        <w:rPr>
          <w:sz w:val="16"/>
          <w:szCs w:val="16"/>
        </w:rPr>
        <w:t>(Wykonawca wypełnia tabelkę jedynie w sytuacji, gdy zamierza wykonać zamówienie przy udziale podwykonawcy/podwykonawców)</w:t>
      </w:r>
      <w:r w:rsidRPr="0028395C">
        <w:rPr>
          <w:b/>
          <w:bCs/>
          <w:kern w:val="2"/>
          <w:sz w:val="16"/>
          <w:szCs w:val="16"/>
        </w:rPr>
        <w:t>:</w:t>
      </w: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40"/>
        <w:gridCol w:w="2868"/>
        <w:gridCol w:w="3989"/>
      </w:tblGrid>
      <w:tr w:rsidR="0028395C" w:rsidRPr="0028395C" w14:paraId="09602EFD" w14:textId="77777777" w:rsidTr="00183F08">
        <w:trPr>
          <w:trHeight w:val="1021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252C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28395C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9F0EA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30" w:hanging="30"/>
              <w:jc w:val="center"/>
              <w:rPr>
                <w:b/>
                <w:bCs/>
              </w:rPr>
            </w:pPr>
            <w:r w:rsidRPr="0028395C">
              <w:rPr>
                <w:b/>
                <w:bCs/>
              </w:rPr>
              <w:t>Część zamówienia: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BF203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135" w:right="20"/>
              <w:jc w:val="center"/>
              <w:rPr>
                <w:b/>
                <w:bCs/>
              </w:rPr>
            </w:pPr>
            <w:r w:rsidRPr="0028395C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28395C" w:rsidRPr="0028395C" w14:paraId="6421BBE3" w14:textId="77777777" w:rsidTr="00183F08">
        <w:trPr>
          <w:trHeight w:val="454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67D7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78B55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908C1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28395C">
              <w:rPr>
                <w:b/>
                <w:bCs/>
              </w:rPr>
              <w:t>%</w:t>
            </w:r>
          </w:p>
        </w:tc>
      </w:tr>
      <w:tr w:rsidR="0028395C" w:rsidRPr="0028395C" w14:paraId="562FD97B" w14:textId="77777777" w:rsidTr="00183F08">
        <w:trPr>
          <w:trHeight w:val="454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E341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351D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8728" w14:textId="77777777" w:rsidR="002F5D0E" w:rsidRPr="0028395C" w:rsidRDefault="002F5D0E" w:rsidP="003A6024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28395C">
              <w:rPr>
                <w:b/>
                <w:bCs/>
              </w:rPr>
              <w:t>%</w:t>
            </w:r>
          </w:p>
        </w:tc>
      </w:tr>
    </w:tbl>
    <w:p w14:paraId="04B71642" w14:textId="77777777" w:rsidR="002F5D0E" w:rsidRPr="00D63213" w:rsidRDefault="002F5D0E" w:rsidP="001C2517">
      <w:pPr>
        <w:widowControl w:val="0"/>
        <w:numPr>
          <w:ilvl w:val="1"/>
          <w:numId w:val="58"/>
        </w:numPr>
        <w:suppressAutoHyphens w:val="0"/>
        <w:overflowPunct w:val="0"/>
        <w:spacing w:before="120" w:after="0" w:line="240" w:lineRule="auto"/>
        <w:ind w:left="0" w:hanging="284"/>
        <w:textAlignment w:val="baseline"/>
        <w:rPr>
          <w:kern w:val="2"/>
          <w:lang w:eastAsia="pl-PL"/>
        </w:rPr>
      </w:pPr>
      <w:r w:rsidRPr="00D63213">
        <w:rPr>
          <w:kern w:val="2"/>
          <w:lang w:eastAsia="pl-PL"/>
        </w:rPr>
        <w:t>Zostaliśmy poinformowani, iż zgodnie z art. 13 ogólnego rozporządzenia o ochronie danych osobowych z dnia 27 kwietnia 2016r., w przypadku niniejszego postępowania:</w:t>
      </w:r>
    </w:p>
    <w:p w14:paraId="7EDD9BE5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</w:rPr>
        <w:t>Administratorem danych osobowych jest Miejskie Centrum Usług Wspólnych z siedzibą w Radomiu, ul. Pułaskiego 9, 26-600 Radom.</w:t>
      </w:r>
    </w:p>
    <w:p w14:paraId="16B289B1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 Radomiu, ul. Pułaskiego 9, 26-600 Radom; oraz pod adresem e-mail iodo@cuwradom.pl</w:t>
      </w:r>
      <w:r w:rsidRPr="00D63213">
        <w:rPr>
          <w:kern w:val="2"/>
          <w:sz w:val="18"/>
          <w:szCs w:val="18"/>
          <w:lang w:eastAsia="pl-PL"/>
        </w:rPr>
        <w:t>.</w:t>
      </w:r>
    </w:p>
    <w:p w14:paraId="5A591B8C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D63213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D63213">
        <w:rPr>
          <w:sz w:val="18"/>
          <w:szCs w:val="18"/>
          <w:lang w:eastAsia="pl-PL"/>
        </w:rPr>
        <w:t>na podstawie:</w:t>
      </w:r>
    </w:p>
    <w:p w14:paraId="2782B84E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5CE55822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6572FB59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Zarządzenia Prezydenta Miasta Radomia nr 5268/2024 z dnia 20 lutego 2024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7216DDC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2880534F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5E08D4FD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b/>
          <w:bCs/>
          <w:sz w:val="18"/>
          <w:szCs w:val="18"/>
          <w:lang w:eastAsia="pl-PL"/>
        </w:rPr>
        <w:t>Posiada Pan/Pani prawo do:</w:t>
      </w:r>
    </w:p>
    <w:p w14:paraId="13DFDF34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D63213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0E8299F2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D63213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43589A67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D63213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392831D1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560BF4F1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23C0AF79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D63213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2187A58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D63213">
        <w:rPr>
          <w:rFonts w:eastAsia="Calibri"/>
          <w:sz w:val="18"/>
          <w:szCs w:val="18"/>
          <w:lang w:eastAsia="en-US"/>
        </w:rPr>
        <w:t>, o którym mowa w art. 20 RODO;</w:t>
      </w:r>
    </w:p>
    <w:p w14:paraId="701A3D16" w14:textId="77777777" w:rsidR="002F5D0E" w:rsidRPr="00D63213" w:rsidRDefault="002F5D0E" w:rsidP="001C2517">
      <w:pPr>
        <w:widowControl w:val="0"/>
        <w:numPr>
          <w:ilvl w:val="4"/>
          <w:numId w:val="58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D63213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D63213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39A65AE5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3DF9DE3B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35CF4B83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Jednocześnie Zamawiający przypomina o ciążącym na Panu/Pani obowiązku informacyjnym wynikającym z art. 14 RODO względem osób fizycznych, których dane przekazane zostaną Zamawiającemu w związku z prowadzonym postępowaniem i które Zamawiający pośrednio pozyska od wykonawcy biorącego udział w postępowaniu, chyba że ma zastosowanie co najmniej jedno z wyłączeń, o których mowa w art. 14 ust. 5 RODO;</w:t>
      </w:r>
    </w:p>
    <w:p w14:paraId="6C909E67" w14:textId="77777777" w:rsidR="002F5D0E" w:rsidRPr="00D63213" w:rsidRDefault="002F5D0E" w:rsidP="001C2517">
      <w:pPr>
        <w:widowControl w:val="0"/>
        <w:numPr>
          <w:ilvl w:val="2"/>
          <w:numId w:val="58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0319D001" w14:textId="77777777" w:rsidR="002F5D0E" w:rsidRPr="00D63213" w:rsidRDefault="002F5D0E" w:rsidP="001C2517">
      <w:pPr>
        <w:widowControl w:val="0"/>
        <w:numPr>
          <w:ilvl w:val="1"/>
          <w:numId w:val="58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D63213">
        <w:rPr>
          <w:bCs/>
          <w:kern w:val="32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04D7023" w14:textId="77777777" w:rsidR="002F5D0E" w:rsidRPr="00D63213" w:rsidRDefault="002F5D0E" w:rsidP="002F5D0E">
      <w:pPr>
        <w:widowControl w:val="0"/>
        <w:suppressAutoHyphens w:val="0"/>
        <w:overflowPunct w:val="0"/>
        <w:spacing w:after="60"/>
        <w:rPr>
          <w:kern w:val="2"/>
          <w:sz w:val="18"/>
          <w:szCs w:val="18"/>
          <w:lang w:eastAsia="pl-PL"/>
        </w:rPr>
      </w:pPr>
    </w:p>
    <w:p w14:paraId="05D3A3EC" w14:textId="77777777" w:rsidR="002F5D0E" w:rsidRPr="00D63213" w:rsidRDefault="002F5D0E" w:rsidP="002F5D0E">
      <w:pPr>
        <w:spacing w:after="60"/>
        <w:rPr>
          <w:sz w:val="18"/>
          <w:szCs w:val="18"/>
        </w:rPr>
      </w:pPr>
    </w:p>
    <w:p w14:paraId="23443781" w14:textId="77777777" w:rsidR="002F5D0E" w:rsidRPr="00D63213" w:rsidRDefault="002F5D0E" w:rsidP="002F5D0E">
      <w:pPr>
        <w:spacing w:after="60"/>
        <w:rPr>
          <w:sz w:val="18"/>
          <w:szCs w:val="18"/>
        </w:rPr>
      </w:pPr>
    </w:p>
    <w:p w14:paraId="0B120E22" w14:textId="77777777" w:rsidR="002F5D0E" w:rsidRPr="00D63213" w:rsidRDefault="002F5D0E" w:rsidP="002F5D0E">
      <w:pPr>
        <w:spacing w:after="0" w:line="240" w:lineRule="auto"/>
        <w:rPr>
          <w:i/>
          <w:sz w:val="16"/>
          <w:szCs w:val="16"/>
        </w:rPr>
      </w:pPr>
      <w:r w:rsidRPr="00D63213">
        <w:t>……….……. (miejscowość), dnia ……</w:t>
      </w:r>
      <w:proofErr w:type="gramStart"/>
      <w:r w:rsidRPr="00D63213">
        <w:t>…….</w:t>
      </w:r>
      <w:proofErr w:type="gramEnd"/>
      <w:r w:rsidRPr="00D63213">
        <w:t xml:space="preserve">……. r                               </w:t>
      </w:r>
      <w:proofErr w:type="gramStart"/>
      <w:r w:rsidRPr="00D63213">
        <w:t xml:space="preserve"> .…</w:t>
      </w:r>
      <w:proofErr w:type="gramEnd"/>
      <w:r w:rsidRPr="00D63213">
        <w:t>……</w:t>
      </w:r>
      <w:proofErr w:type="gramStart"/>
      <w:r w:rsidRPr="00D63213">
        <w:t>…….</w:t>
      </w:r>
      <w:proofErr w:type="gramEnd"/>
      <w:r w:rsidRPr="00D63213">
        <w:t>………………………</w:t>
      </w:r>
    </w:p>
    <w:p w14:paraId="4EB4DFA7" w14:textId="77777777" w:rsidR="002F5D0E" w:rsidRPr="00D63213" w:rsidRDefault="002F5D0E" w:rsidP="002F5D0E">
      <w:pPr>
        <w:spacing w:after="0" w:line="240" w:lineRule="auto"/>
        <w:ind w:right="991" w:firstLine="5245"/>
        <w:jc w:val="right"/>
        <w:rPr>
          <w:i/>
          <w:sz w:val="16"/>
          <w:szCs w:val="16"/>
        </w:rPr>
      </w:pPr>
      <w:r w:rsidRPr="00D63213">
        <w:rPr>
          <w:i/>
          <w:sz w:val="16"/>
          <w:szCs w:val="16"/>
        </w:rPr>
        <w:t>(Imię i Nazwisko Wykonawcy/osoby</w:t>
      </w:r>
    </w:p>
    <w:p w14:paraId="0BF4F771" w14:textId="77777777" w:rsidR="002F5D0E" w:rsidRPr="00D63213" w:rsidRDefault="002F5D0E" w:rsidP="002F5D0E">
      <w:pPr>
        <w:spacing w:after="0" w:line="240" w:lineRule="auto"/>
        <w:ind w:firstLine="5245"/>
        <w:jc w:val="center"/>
        <w:rPr>
          <w:sz w:val="21"/>
          <w:szCs w:val="21"/>
        </w:rPr>
      </w:pPr>
      <w:r w:rsidRPr="00D63213">
        <w:rPr>
          <w:i/>
          <w:sz w:val="16"/>
          <w:szCs w:val="16"/>
        </w:rPr>
        <w:t>uprawnionej do reprezentowania Wykonawcy)</w:t>
      </w:r>
    </w:p>
    <w:p w14:paraId="061D5E69" w14:textId="7B4A48A8" w:rsidR="00AA66CF" w:rsidRPr="006B131D" w:rsidRDefault="002F5D0E" w:rsidP="006B131D">
      <w:pPr>
        <w:spacing w:after="60"/>
        <w:rPr>
          <w:i/>
          <w:iCs/>
          <w:sz w:val="18"/>
          <w:szCs w:val="18"/>
        </w:rPr>
      </w:pPr>
      <w:r w:rsidRPr="00D63213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</w:t>
      </w:r>
    </w:p>
    <w:sectPr w:rsidR="00AA66CF" w:rsidRPr="006B131D" w:rsidSect="0073414C">
      <w:headerReference w:type="default" r:id="rId8"/>
      <w:footerReference w:type="default" r:id="rId9"/>
      <w:pgSz w:w="11906" w:h="16838" w:code="9"/>
      <w:pgMar w:top="794" w:right="1134" w:bottom="794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B7EB" w14:textId="77777777" w:rsidR="002A2C22" w:rsidRDefault="002A2C22">
      <w:pPr>
        <w:spacing w:after="0" w:line="240" w:lineRule="auto"/>
      </w:pPr>
      <w:r>
        <w:separator/>
      </w:r>
    </w:p>
  </w:endnote>
  <w:endnote w:type="continuationSeparator" w:id="0">
    <w:p w14:paraId="0DBBFD29" w14:textId="77777777" w:rsidR="002A2C22" w:rsidRDefault="002A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C20C" w14:textId="77777777" w:rsidR="002A2C22" w:rsidRDefault="002A2C22">
      <w:pPr>
        <w:spacing w:after="0" w:line="240" w:lineRule="auto"/>
      </w:pPr>
      <w:r>
        <w:separator/>
      </w:r>
    </w:p>
  </w:footnote>
  <w:footnote w:type="continuationSeparator" w:id="0">
    <w:p w14:paraId="45AE6B43" w14:textId="77777777" w:rsidR="002A2C22" w:rsidRDefault="002A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74AF3A61" w:rsidR="008C4CBA" w:rsidRPr="00061785" w:rsidRDefault="008C4CBA">
    <w:r w:rsidRPr="00061785">
      <w:t>Znak sprawy: DZP.271.1.</w:t>
    </w:r>
    <w:r w:rsidR="00AA66CF">
      <w:t>1</w:t>
    </w:r>
    <w:r w:rsidR="005933E8">
      <w:t>11</w:t>
    </w:r>
    <w:r w:rsidRPr="00061785">
      <w:t>.202</w:t>
    </w:r>
    <w:r w:rsidR="005933E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BA95E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8F0C3CF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5"/>
    <w:multiLevelType w:val="multilevel"/>
    <w:tmpl w:val="4FA83A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E730AAA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9"/>
    <w:multiLevelType w:val="multilevel"/>
    <w:tmpl w:val="1E0634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Arial" w:eastAsia="TimesNewRoman" w:hAnsi="Arial" w:cs="Arial" w:hint="default"/>
        <w:szCs w:val="20"/>
      </w:r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2" w15:restartNumberingAfterBreak="0">
    <w:nsid w:val="0000001F"/>
    <w:multiLevelType w:val="multilevel"/>
    <w:tmpl w:val="0E8443C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22"/>
    <w:multiLevelType w:val="singleLevel"/>
    <w:tmpl w:val="3EBE48B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1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17B684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6" w15:restartNumberingAfterBreak="0">
    <w:nsid w:val="037C6069"/>
    <w:multiLevelType w:val="hybridMultilevel"/>
    <w:tmpl w:val="FE909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C37E1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8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9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0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AB32F8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0BD060F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3" w15:restartNumberingAfterBreak="0">
    <w:nsid w:val="0BE800D6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263E5200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BEF203B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E0289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3E156D4B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3FEB634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3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5" w15:restartNumberingAfterBreak="0">
    <w:nsid w:val="47F549CF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B1E02C7"/>
    <w:multiLevelType w:val="multilevel"/>
    <w:tmpl w:val="4D9020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8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50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F562F2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5FFD49ED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0" w15:restartNumberingAfterBreak="0">
    <w:nsid w:val="64211824"/>
    <w:multiLevelType w:val="multilevel"/>
    <w:tmpl w:val="13A298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555353E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2" w15:restartNumberingAfterBreak="0">
    <w:nsid w:val="6BE20B60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9B032CA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290F30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70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1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8"/>
  </w:num>
  <w:num w:numId="2" w16cid:durableId="272245667">
    <w:abstractNumId w:val="52"/>
  </w:num>
  <w:num w:numId="3" w16cid:durableId="2062555862">
    <w:abstractNumId w:val="46"/>
  </w:num>
  <w:num w:numId="4" w16cid:durableId="256330089">
    <w:abstractNumId w:val="19"/>
  </w:num>
  <w:num w:numId="5" w16cid:durableId="525945179">
    <w:abstractNumId w:val="49"/>
  </w:num>
  <w:num w:numId="6" w16cid:durableId="1558080813">
    <w:abstractNumId w:val="31"/>
  </w:num>
  <w:num w:numId="7" w16cid:durableId="593590272">
    <w:abstractNumId w:val="40"/>
  </w:num>
  <w:num w:numId="8" w16cid:durableId="1701390258">
    <w:abstractNumId w:val="35"/>
  </w:num>
  <w:num w:numId="9" w16cid:durableId="264923637">
    <w:abstractNumId w:val="71"/>
  </w:num>
  <w:num w:numId="10" w16cid:durableId="122892348">
    <w:abstractNumId w:val="57"/>
  </w:num>
  <w:num w:numId="11" w16cid:durableId="246620703">
    <w:abstractNumId w:val="24"/>
  </w:num>
  <w:num w:numId="12" w16cid:durableId="1195004013">
    <w:abstractNumId w:val="50"/>
  </w:num>
  <w:num w:numId="13" w16cid:durableId="208808824">
    <w:abstractNumId w:val="29"/>
  </w:num>
  <w:num w:numId="14" w16cid:durableId="1285579434">
    <w:abstractNumId w:val="66"/>
  </w:num>
  <w:num w:numId="15" w16cid:durableId="1620450942">
    <w:abstractNumId w:val="32"/>
  </w:num>
  <w:num w:numId="16" w16cid:durableId="1811512436">
    <w:abstractNumId w:val="27"/>
  </w:num>
  <w:num w:numId="17" w16cid:durableId="1701323081">
    <w:abstractNumId w:val="56"/>
  </w:num>
  <w:num w:numId="18" w16cid:durableId="1744180869">
    <w:abstractNumId w:val="20"/>
  </w:num>
  <w:num w:numId="19" w16cid:durableId="167595291">
    <w:abstractNumId w:val="60"/>
  </w:num>
  <w:num w:numId="20" w16cid:durableId="628508874">
    <w:abstractNumId w:val="70"/>
  </w:num>
  <w:num w:numId="21" w16cid:durableId="1276402539">
    <w:abstractNumId w:val="63"/>
  </w:num>
  <w:num w:numId="22" w16cid:durableId="205607685">
    <w:abstractNumId w:val="55"/>
  </w:num>
  <w:num w:numId="23" w16cid:durableId="1588925681">
    <w:abstractNumId w:val="33"/>
  </w:num>
  <w:num w:numId="24" w16cid:durableId="1399867803">
    <w:abstractNumId w:val="28"/>
  </w:num>
  <w:num w:numId="25" w16cid:durableId="997928502">
    <w:abstractNumId w:val="34"/>
  </w:num>
  <w:num w:numId="26" w16cid:durableId="235822231">
    <w:abstractNumId w:val="48"/>
  </w:num>
  <w:num w:numId="27" w16cid:durableId="772820119">
    <w:abstractNumId w:val="65"/>
  </w:num>
  <w:num w:numId="28" w16cid:durableId="1129737757">
    <w:abstractNumId w:val="51"/>
  </w:num>
  <w:num w:numId="29" w16cid:durableId="1456293072">
    <w:abstractNumId w:val="44"/>
  </w:num>
  <w:num w:numId="30" w16cid:durableId="1612935306">
    <w:abstractNumId w:val="43"/>
  </w:num>
  <w:num w:numId="31" w16cid:durableId="85418835">
    <w:abstractNumId w:val="25"/>
  </w:num>
  <w:num w:numId="32" w16cid:durableId="277105393">
    <w:abstractNumId w:val="54"/>
  </w:num>
  <w:num w:numId="33" w16cid:durableId="987245627">
    <w:abstractNumId w:val="64"/>
  </w:num>
  <w:num w:numId="34" w16cid:durableId="974722358">
    <w:abstractNumId w:val="38"/>
  </w:num>
  <w:num w:numId="35" w16cid:durableId="2004819657">
    <w:abstractNumId w:val="53"/>
  </w:num>
  <w:num w:numId="36" w16cid:durableId="1022315572">
    <w:abstractNumId w:val="30"/>
  </w:num>
  <w:num w:numId="37" w16cid:durableId="387731522">
    <w:abstractNumId w:val="68"/>
  </w:num>
  <w:num w:numId="38" w16cid:durableId="562569478">
    <w:abstractNumId w:val="21"/>
  </w:num>
  <w:num w:numId="39" w16cid:durableId="742726377">
    <w:abstractNumId w:val="0"/>
  </w:num>
  <w:num w:numId="40" w16cid:durableId="108088981">
    <w:abstractNumId w:val="1"/>
  </w:num>
  <w:num w:numId="41" w16cid:durableId="1313094841">
    <w:abstractNumId w:val="2"/>
  </w:num>
  <w:num w:numId="42" w16cid:durableId="1284536345">
    <w:abstractNumId w:val="3"/>
  </w:num>
  <w:num w:numId="43" w16cid:durableId="577445088">
    <w:abstractNumId w:val="4"/>
  </w:num>
  <w:num w:numId="44" w16cid:durableId="1687945404">
    <w:abstractNumId w:val="5"/>
  </w:num>
  <w:num w:numId="45" w16cid:durableId="105395873">
    <w:abstractNumId w:val="9"/>
  </w:num>
  <w:num w:numId="46" w16cid:durableId="1602376918">
    <w:abstractNumId w:val="10"/>
  </w:num>
  <w:num w:numId="47" w16cid:durableId="742802323">
    <w:abstractNumId w:val="11"/>
  </w:num>
  <w:num w:numId="48" w16cid:durableId="1905487738">
    <w:abstractNumId w:val="12"/>
  </w:num>
  <w:num w:numId="49" w16cid:durableId="994843929">
    <w:abstractNumId w:val="13"/>
  </w:num>
  <w:num w:numId="50" w16cid:durableId="297809215">
    <w:abstractNumId w:val="14"/>
  </w:num>
  <w:num w:numId="51" w16cid:durableId="1414741883">
    <w:abstractNumId w:val="17"/>
  </w:num>
  <w:num w:numId="52" w16cid:durableId="2058821929">
    <w:abstractNumId w:val="45"/>
  </w:num>
  <w:num w:numId="53" w16cid:durableId="1199394048">
    <w:abstractNumId w:val="42"/>
  </w:num>
  <w:num w:numId="54" w16cid:durableId="2050956282">
    <w:abstractNumId w:val="69"/>
  </w:num>
  <w:num w:numId="55" w16cid:durableId="1671908471">
    <w:abstractNumId w:val="58"/>
  </w:num>
  <w:num w:numId="56" w16cid:durableId="698162926">
    <w:abstractNumId w:val="47"/>
  </w:num>
  <w:num w:numId="57" w16cid:durableId="267087012">
    <w:abstractNumId w:val="37"/>
  </w:num>
  <w:num w:numId="58" w16cid:durableId="619265697">
    <w:abstractNumId w:val="62"/>
  </w:num>
  <w:num w:numId="59" w16cid:durableId="1403599906">
    <w:abstractNumId w:val="22"/>
  </w:num>
  <w:num w:numId="60" w16cid:durableId="1548643297">
    <w:abstractNumId w:val="16"/>
  </w:num>
  <w:num w:numId="61" w16cid:durableId="718359166">
    <w:abstractNumId w:val="15"/>
  </w:num>
  <w:num w:numId="62" w16cid:durableId="523250355">
    <w:abstractNumId w:val="41"/>
  </w:num>
  <w:num w:numId="63" w16cid:durableId="1026636948">
    <w:abstractNumId w:val="59"/>
  </w:num>
  <w:num w:numId="64" w16cid:durableId="593250265">
    <w:abstractNumId w:val="36"/>
  </w:num>
  <w:num w:numId="65" w16cid:durableId="561216849">
    <w:abstractNumId w:val="67"/>
  </w:num>
  <w:num w:numId="66" w16cid:durableId="1079594695">
    <w:abstractNumId w:val="23"/>
  </w:num>
  <w:num w:numId="67" w16cid:durableId="1062369800">
    <w:abstractNumId w:val="61"/>
  </w:num>
  <w:num w:numId="68" w16cid:durableId="308899745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500B"/>
    <w:rsid w:val="00005B98"/>
    <w:rsid w:val="00012F97"/>
    <w:rsid w:val="00015DEE"/>
    <w:rsid w:val="000228C8"/>
    <w:rsid w:val="00024516"/>
    <w:rsid w:val="0002775C"/>
    <w:rsid w:val="00030F10"/>
    <w:rsid w:val="00035EB2"/>
    <w:rsid w:val="0004450C"/>
    <w:rsid w:val="00052BD0"/>
    <w:rsid w:val="000548FE"/>
    <w:rsid w:val="00060B59"/>
    <w:rsid w:val="00061785"/>
    <w:rsid w:val="00065D56"/>
    <w:rsid w:val="000704C2"/>
    <w:rsid w:val="00070E21"/>
    <w:rsid w:val="000742D6"/>
    <w:rsid w:val="00075DC1"/>
    <w:rsid w:val="00076DCB"/>
    <w:rsid w:val="00084A38"/>
    <w:rsid w:val="00086684"/>
    <w:rsid w:val="00092753"/>
    <w:rsid w:val="00092D38"/>
    <w:rsid w:val="00094098"/>
    <w:rsid w:val="0009460F"/>
    <w:rsid w:val="000946FB"/>
    <w:rsid w:val="00096297"/>
    <w:rsid w:val="000A0895"/>
    <w:rsid w:val="000A0ED1"/>
    <w:rsid w:val="000A39C5"/>
    <w:rsid w:val="000B71E1"/>
    <w:rsid w:val="000B7EA1"/>
    <w:rsid w:val="000C6371"/>
    <w:rsid w:val="000E0193"/>
    <w:rsid w:val="000E13E6"/>
    <w:rsid w:val="000E4219"/>
    <w:rsid w:val="000E5462"/>
    <w:rsid w:val="000E65B8"/>
    <w:rsid w:val="000F1CF4"/>
    <w:rsid w:val="000F3386"/>
    <w:rsid w:val="000F6715"/>
    <w:rsid w:val="00105B6B"/>
    <w:rsid w:val="00107E4D"/>
    <w:rsid w:val="00127265"/>
    <w:rsid w:val="00132F65"/>
    <w:rsid w:val="00134309"/>
    <w:rsid w:val="00134B1D"/>
    <w:rsid w:val="00135D10"/>
    <w:rsid w:val="001524EC"/>
    <w:rsid w:val="001535DD"/>
    <w:rsid w:val="001539A9"/>
    <w:rsid w:val="00156662"/>
    <w:rsid w:val="00156A3B"/>
    <w:rsid w:val="00161065"/>
    <w:rsid w:val="00161DA8"/>
    <w:rsid w:val="0016564F"/>
    <w:rsid w:val="001659E8"/>
    <w:rsid w:val="001736CB"/>
    <w:rsid w:val="00173A4E"/>
    <w:rsid w:val="00182AE8"/>
    <w:rsid w:val="00183F08"/>
    <w:rsid w:val="00185605"/>
    <w:rsid w:val="00186F40"/>
    <w:rsid w:val="001A0816"/>
    <w:rsid w:val="001C2517"/>
    <w:rsid w:val="001C2870"/>
    <w:rsid w:val="001C3BD1"/>
    <w:rsid w:val="001C6034"/>
    <w:rsid w:val="001D0E0A"/>
    <w:rsid w:val="001D4202"/>
    <w:rsid w:val="001D7AD5"/>
    <w:rsid w:val="001E05F2"/>
    <w:rsid w:val="001E3803"/>
    <w:rsid w:val="001E4E86"/>
    <w:rsid w:val="00206FD8"/>
    <w:rsid w:val="002127C1"/>
    <w:rsid w:val="00215534"/>
    <w:rsid w:val="00220292"/>
    <w:rsid w:val="002247DE"/>
    <w:rsid w:val="002262EC"/>
    <w:rsid w:val="002264D0"/>
    <w:rsid w:val="002269FB"/>
    <w:rsid w:val="00231635"/>
    <w:rsid w:val="0023652F"/>
    <w:rsid w:val="002446BC"/>
    <w:rsid w:val="002472F9"/>
    <w:rsid w:val="00252B49"/>
    <w:rsid w:val="00255CAE"/>
    <w:rsid w:val="00260577"/>
    <w:rsid w:val="00260C0D"/>
    <w:rsid w:val="00261860"/>
    <w:rsid w:val="00265055"/>
    <w:rsid w:val="00266486"/>
    <w:rsid w:val="00270650"/>
    <w:rsid w:val="002741AB"/>
    <w:rsid w:val="00274BAE"/>
    <w:rsid w:val="00280FBF"/>
    <w:rsid w:val="0028368A"/>
    <w:rsid w:val="0028395C"/>
    <w:rsid w:val="0028684D"/>
    <w:rsid w:val="00291FA3"/>
    <w:rsid w:val="00291FEA"/>
    <w:rsid w:val="002A2C22"/>
    <w:rsid w:val="002A770C"/>
    <w:rsid w:val="002B0EB3"/>
    <w:rsid w:val="002B1277"/>
    <w:rsid w:val="002B6A61"/>
    <w:rsid w:val="002E1920"/>
    <w:rsid w:val="002E3322"/>
    <w:rsid w:val="002E4704"/>
    <w:rsid w:val="002F5D0E"/>
    <w:rsid w:val="002F6DB0"/>
    <w:rsid w:val="00304769"/>
    <w:rsid w:val="00310D97"/>
    <w:rsid w:val="00315B81"/>
    <w:rsid w:val="00316B13"/>
    <w:rsid w:val="003231B3"/>
    <w:rsid w:val="00331D96"/>
    <w:rsid w:val="00332491"/>
    <w:rsid w:val="003324B9"/>
    <w:rsid w:val="003334CA"/>
    <w:rsid w:val="003379FE"/>
    <w:rsid w:val="00345411"/>
    <w:rsid w:val="00346BC2"/>
    <w:rsid w:val="00346CA5"/>
    <w:rsid w:val="00350DF1"/>
    <w:rsid w:val="003568EA"/>
    <w:rsid w:val="003657D6"/>
    <w:rsid w:val="00365BF8"/>
    <w:rsid w:val="00371A79"/>
    <w:rsid w:val="00372C46"/>
    <w:rsid w:val="00376487"/>
    <w:rsid w:val="00377720"/>
    <w:rsid w:val="003945BD"/>
    <w:rsid w:val="00397BD3"/>
    <w:rsid w:val="003A03FE"/>
    <w:rsid w:val="003B7354"/>
    <w:rsid w:val="003C17CA"/>
    <w:rsid w:val="003C3153"/>
    <w:rsid w:val="003C43A0"/>
    <w:rsid w:val="003C4B50"/>
    <w:rsid w:val="003D12EB"/>
    <w:rsid w:val="003D178F"/>
    <w:rsid w:val="003D180B"/>
    <w:rsid w:val="003D1930"/>
    <w:rsid w:val="003D6F58"/>
    <w:rsid w:val="003E61AA"/>
    <w:rsid w:val="003F0C6A"/>
    <w:rsid w:val="003F2693"/>
    <w:rsid w:val="003F5BF7"/>
    <w:rsid w:val="003F67B6"/>
    <w:rsid w:val="0040091F"/>
    <w:rsid w:val="004025C9"/>
    <w:rsid w:val="00412CE4"/>
    <w:rsid w:val="004219F8"/>
    <w:rsid w:val="0043034E"/>
    <w:rsid w:val="004325D9"/>
    <w:rsid w:val="00434327"/>
    <w:rsid w:val="0043461C"/>
    <w:rsid w:val="00435950"/>
    <w:rsid w:val="00436164"/>
    <w:rsid w:val="0044112B"/>
    <w:rsid w:val="00465C6C"/>
    <w:rsid w:val="00467E1B"/>
    <w:rsid w:val="00493908"/>
    <w:rsid w:val="004B1E65"/>
    <w:rsid w:val="004B29AB"/>
    <w:rsid w:val="004B4E08"/>
    <w:rsid w:val="004C19ED"/>
    <w:rsid w:val="004C2262"/>
    <w:rsid w:val="004F2B0C"/>
    <w:rsid w:val="004F75D4"/>
    <w:rsid w:val="004F7AEB"/>
    <w:rsid w:val="005021B5"/>
    <w:rsid w:val="00503BF1"/>
    <w:rsid w:val="00504DF0"/>
    <w:rsid w:val="00507322"/>
    <w:rsid w:val="00507D18"/>
    <w:rsid w:val="005300FF"/>
    <w:rsid w:val="005338BD"/>
    <w:rsid w:val="005371FA"/>
    <w:rsid w:val="00540F77"/>
    <w:rsid w:val="00543259"/>
    <w:rsid w:val="005432C5"/>
    <w:rsid w:val="0054384F"/>
    <w:rsid w:val="00546A30"/>
    <w:rsid w:val="00551D74"/>
    <w:rsid w:val="00553DFA"/>
    <w:rsid w:val="00574E49"/>
    <w:rsid w:val="005762CA"/>
    <w:rsid w:val="00581D8B"/>
    <w:rsid w:val="00585AB9"/>
    <w:rsid w:val="005933E8"/>
    <w:rsid w:val="005A3847"/>
    <w:rsid w:val="005A4FDE"/>
    <w:rsid w:val="005A5589"/>
    <w:rsid w:val="005A6186"/>
    <w:rsid w:val="005B15B8"/>
    <w:rsid w:val="005B1BA5"/>
    <w:rsid w:val="005B51A6"/>
    <w:rsid w:val="005D2142"/>
    <w:rsid w:val="005D2359"/>
    <w:rsid w:val="005D501D"/>
    <w:rsid w:val="005E1AEB"/>
    <w:rsid w:val="005E2ABB"/>
    <w:rsid w:val="005F39F6"/>
    <w:rsid w:val="00604561"/>
    <w:rsid w:val="006168FA"/>
    <w:rsid w:val="00620C4A"/>
    <w:rsid w:val="006269A9"/>
    <w:rsid w:val="00641AD3"/>
    <w:rsid w:val="00650D55"/>
    <w:rsid w:val="00656E45"/>
    <w:rsid w:val="006610F2"/>
    <w:rsid w:val="006617C0"/>
    <w:rsid w:val="00663497"/>
    <w:rsid w:val="00694875"/>
    <w:rsid w:val="00697C99"/>
    <w:rsid w:val="006A14B1"/>
    <w:rsid w:val="006B131D"/>
    <w:rsid w:val="006B4037"/>
    <w:rsid w:val="006C2142"/>
    <w:rsid w:val="006C359D"/>
    <w:rsid w:val="006C57B8"/>
    <w:rsid w:val="006D494A"/>
    <w:rsid w:val="006E47D1"/>
    <w:rsid w:val="006E7B72"/>
    <w:rsid w:val="006F2D50"/>
    <w:rsid w:val="006F3261"/>
    <w:rsid w:val="006F7F0E"/>
    <w:rsid w:val="00703C5B"/>
    <w:rsid w:val="0070590B"/>
    <w:rsid w:val="00720CBA"/>
    <w:rsid w:val="007251F6"/>
    <w:rsid w:val="007319E5"/>
    <w:rsid w:val="0073414C"/>
    <w:rsid w:val="007368F1"/>
    <w:rsid w:val="00743DB7"/>
    <w:rsid w:val="00744344"/>
    <w:rsid w:val="00747459"/>
    <w:rsid w:val="00753189"/>
    <w:rsid w:val="007561CB"/>
    <w:rsid w:val="00763452"/>
    <w:rsid w:val="00767C31"/>
    <w:rsid w:val="00771AD8"/>
    <w:rsid w:val="007761FB"/>
    <w:rsid w:val="00777A08"/>
    <w:rsid w:val="00786830"/>
    <w:rsid w:val="00786FA9"/>
    <w:rsid w:val="00790ADE"/>
    <w:rsid w:val="00793867"/>
    <w:rsid w:val="00796C75"/>
    <w:rsid w:val="00797CAC"/>
    <w:rsid w:val="007A0C3E"/>
    <w:rsid w:val="007A1BC3"/>
    <w:rsid w:val="007A65AA"/>
    <w:rsid w:val="007B2C64"/>
    <w:rsid w:val="007B3053"/>
    <w:rsid w:val="007B7BB5"/>
    <w:rsid w:val="007C2883"/>
    <w:rsid w:val="007C2D26"/>
    <w:rsid w:val="007C384D"/>
    <w:rsid w:val="007C3DC8"/>
    <w:rsid w:val="007D195F"/>
    <w:rsid w:val="007E7A18"/>
    <w:rsid w:val="007F4F92"/>
    <w:rsid w:val="007F5435"/>
    <w:rsid w:val="00805902"/>
    <w:rsid w:val="00810A19"/>
    <w:rsid w:val="00812695"/>
    <w:rsid w:val="0081799F"/>
    <w:rsid w:val="0083143F"/>
    <w:rsid w:val="00834876"/>
    <w:rsid w:val="00837677"/>
    <w:rsid w:val="0084418A"/>
    <w:rsid w:val="008461EB"/>
    <w:rsid w:val="008463C5"/>
    <w:rsid w:val="00853B17"/>
    <w:rsid w:val="00854002"/>
    <w:rsid w:val="008543E7"/>
    <w:rsid w:val="008643B2"/>
    <w:rsid w:val="00864DB2"/>
    <w:rsid w:val="00866206"/>
    <w:rsid w:val="00867CB6"/>
    <w:rsid w:val="00875E1D"/>
    <w:rsid w:val="00880CF2"/>
    <w:rsid w:val="00881CC9"/>
    <w:rsid w:val="008839DE"/>
    <w:rsid w:val="00894B77"/>
    <w:rsid w:val="008A3A6F"/>
    <w:rsid w:val="008A4EEE"/>
    <w:rsid w:val="008A641B"/>
    <w:rsid w:val="008B2CC8"/>
    <w:rsid w:val="008B3117"/>
    <w:rsid w:val="008B31E3"/>
    <w:rsid w:val="008B3E22"/>
    <w:rsid w:val="008B551B"/>
    <w:rsid w:val="008B6542"/>
    <w:rsid w:val="008C4CBA"/>
    <w:rsid w:val="008C73AB"/>
    <w:rsid w:val="008D035E"/>
    <w:rsid w:val="008E417E"/>
    <w:rsid w:val="008E41CE"/>
    <w:rsid w:val="008E7AD4"/>
    <w:rsid w:val="00900927"/>
    <w:rsid w:val="0090443B"/>
    <w:rsid w:val="00913604"/>
    <w:rsid w:val="00920DFD"/>
    <w:rsid w:val="00921C5E"/>
    <w:rsid w:val="00934D65"/>
    <w:rsid w:val="009407FD"/>
    <w:rsid w:val="00943F65"/>
    <w:rsid w:val="0095012E"/>
    <w:rsid w:val="00960142"/>
    <w:rsid w:val="00961386"/>
    <w:rsid w:val="00961F88"/>
    <w:rsid w:val="00962057"/>
    <w:rsid w:val="00970108"/>
    <w:rsid w:val="00973AF2"/>
    <w:rsid w:val="009758F9"/>
    <w:rsid w:val="00982653"/>
    <w:rsid w:val="00991FE8"/>
    <w:rsid w:val="00995151"/>
    <w:rsid w:val="009A2326"/>
    <w:rsid w:val="009A63AF"/>
    <w:rsid w:val="009B2326"/>
    <w:rsid w:val="009B4B02"/>
    <w:rsid w:val="009B5FF4"/>
    <w:rsid w:val="009C3308"/>
    <w:rsid w:val="009C3B52"/>
    <w:rsid w:val="009C3DA0"/>
    <w:rsid w:val="009C3DC8"/>
    <w:rsid w:val="009C50E1"/>
    <w:rsid w:val="009C6017"/>
    <w:rsid w:val="009D0D3D"/>
    <w:rsid w:val="009D4CEB"/>
    <w:rsid w:val="009E11DC"/>
    <w:rsid w:val="009E180B"/>
    <w:rsid w:val="009F1960"/>
    <w:rsid w:val="009F1B1C"/>
    <w:rsid w:val="009F2D3B"/>
    <w:rsid w:val="009F2D4A"/>
    <w:rsid w:val="009F5F70"/>
    <w:rsid w:val="00A036DC"/>
    <w:rsid w:val="00A074AF"/>
    <w:rsid w:val="00A07DF3"/>
    <w:rsid w:val="00A1252B"/>
    <w:rsid w:val="00A13806"/>
    <w:rsid w:val="00A13831"/>
    <w:rsid w:val="00A13B75"/>
    <w:rsid w:val="00A16F91"/>
    <w:rsid w:val="00A21368"/>
    <w:rsid w:val="00A21ACF"/>
    <w:rsid w:val="00A31E6C"/>
    <w:rsid w:val="00A36CA8"/>
    <w:rsid w:val="00A36DE7"/>
    <w:rsid w:val="00A40F70"/>
    <w:rsid w:val="00A44212"/>
    <w:rsid w:val="00A45DDA"/>
    <w:rsid w:val="00A55EDC"/>
    <w:rsid w:val="00A577CF"/>
    <w:rsid w:val="00A66FBF"/>
    <w:rsid w:val="00A71B98"/>
    <w:rsid w:val="00A73BC2"/>
    <w:rsid w:val="00A73E48"/>
    <w:rsid w:val="00A912C1"/>
    <w:rsid w:val="00A951E9"/>
    <w:rsid w:val="00AA564B"/>
    <w:rsid w:val="00AA66CF"/>
    <w:rsid w:val="00AA6EDC"/>
    <w:rsid w:val="00AB119F"/>
    <w:rsid w:val="00AB5CFD"/>
    <w:rsid w:val="00AC0FCF"/>
    <w:rsid w:val="00AC4E67"/>
    <w:rsid w:val="00AD0628"/>
    <w:rsid w:val="00AD29CB"/>
    <w:rsid w:val="00AD2A00"/>
    <w:rsid w:val="00AE2107"/>
    <w:rsid w:val="00AE2A96"/>
    <w:rsid w:val="00AE789B"/>
    <w:rsid w:val="00AF0962"/>
    <w:rsid w:val="00AF4714"/>
    <w:rsid w:val="00AF6391"/>
    <w:rsid w:val="00B04866"/>
    <w:rsid w:val="00B121D9"/>
    <w:rsid w:val="00B309A6"/>
    <w:rsid w:val="00B32005"/>
    <w:rsid w:val="00B41DF0"/>
    <w:rsid w:val="00B4222C"/>
    <w:rsid w:val="00B46097"/>
    <w:rsid w:val="00B51D52"/>
    <w:rsid w:val="00B52816"/>
    <w:rsid w:val="00B553F3"/>
    <w:rsid w:val="00B608BB"/>
    <w:rsid w:val="00B61955"/>
    <w:rsid w:val="00B744A8"/>
    <w:rsid w:val="00B77A07"/>
    <w:rsid w:val="00B8304D"/>
    <w:rsid w:val="00B86A06"/>
    <w:rsid w:val="00B86EFF"/>
    <w:rsid w:val="00B8796B"/>
    <w:rsid w:val="00B87F91"/>
    <w:rsid w:val="00B92827"/>
    <w:rsid w:val="00B9595B"/>
    <w:rsid w:val="00BA0EC8"/>
    <w:rsid w:val="00BA3C57"/>
    <w:rsid w:val="00BC5DDA"/>
    <w:rsid w:val="00BC7FCB"/>
    <w:rsid w:val="00BD1F54"/>
    <w:rsid w:val="00BD2374"/>
    <w:rsid w:val="00BD44F4"/>
    <w:rsid w:val="00BE55F7"/>
    <w:rsid w:val="00BF0010"/>
    <w:rsid w:val="00C07EF1"/>
    <w:rsid w:val="00C07FD0"/>
    <w:rsid w:val="00C11F80"/>
    <w:rsid w:val="00C126DA"/>
    <w:rsid w:val="00C212CB"/>
    <w:rsid w:val="00C32A4A"/>
    <w:rsid w:val="00C3618A"/>
    <w:rsid w:val="00C40392"/>
    <w:rsid w:val="00C41832"/>
    <w:rsid w:val="00C43798"/>
    <w:rsid w:val="00C450BA"/>
    <w:rsid w:val="00C45A91"/>
    <w:rsid w:val="00C47F04"/>
    <w:rsid w:val="00C560C0"/>
    <w:rsid w:val="00C56B4A"/>
    <w:rsid w:val="00C61522"/>
    <w:rsid w:val="00C67D6B"/>
    <w:rsid w:val="00C710F3"/>
    <w:rsid w:val="00C805DC"/>
    <w:rsid w:val="00C91507"/>
    <w:rsid w:val="00C9468F"/>
    <w:rsid w:val="00C970BE"/>
    <w:rsid w:val="00CA010E"/>
    <w:rsid w:val="00CA3526"/>
    <w:rsid w:val="00CA47EF"/>
    <w:rsid w:val="00CB4FA4"/>
    <w:rsid w:val="00CB697B"/>
    <w:rsid w:val="00CD2431"/>
    <w:rsid w:val="00CD2AFA"/>
    <w:rsid w:val="00CD6F0C"/>
    <w:rsid w:val="00CE2ADD"/>
    <w:rsid w:val="00CE6CC8"/>
    <w:rsid w:val="00CF0664"/>
    <w:rsid w:val="00CF4ACF"/>
    <w:rsid w:val="00CF614D"/>
    <w:rsid w:val="00D05383"/>
    <w:rsid w:val="00D06AE9"/>
    <w:rsid w:val="00D119E7"/>
    <w:rsid w:val="00D22C78"/>
    <w:rsid w:val="00D33300"/>
    <w:rsid w:val="00D44750"/>
    <w:rsid w:val="00D45307"/>
    <w:rsid w:val="00D53EC6"/>
    <w:rsid w:val="00D63213"/>
    <w:rsid w:val="00D64C6F"/>
    <w:rsid w:val="00D64DBA"/>
    <w:rsid w:val="00D732CF"/>
    <w:rsid w:val="00D73E58"/>
    <w:rsid w:val="00D8405E"/>
    <w:rsid w:val="00D859B5"/>
    <w:rsid w:val="00D9066D"/>
    <w:rsid w:val="00D911E6"/>
    <w:rsid w:val="00D9323D"/>
    <w:rsid w:val="00D94068"/>
    <w:rsid w:val="00DB0393"/>
    <w:rsid w:val="00DB1743"/>
    <w:rsid w:val="00DC4E2C"/>
    <w:rsid w:val="00DD6344"/>
    <w:rsid w:val="00DE1735"/>
    <w:rsid w:val="00DE1747"/>
    <w:rsid w:val="00DF06DD"/>
    <w:rsid w:val="00DF779F"/>
    <w:rsid w:val="00E00CBC"/>
    <w:rsid w:val="00E06AE6"/>
    <w:rsid w:val="00E12B0F"/>
    <w:rsid w:val="00E1478A"/>
    <w:rsid w:val="00E1498B"/>
    <w:rsid w:val="00E2096D"/>
    <w:rsid w:val="00E2664A"/>
    <w:rsid w:val="00E273A6"/>
    <w:rsid w:val="00E30ACA"/>
    <w:rsid w:val="00E31BAE"/>
    <w:rsid w:val="00E324BD"/>
    <w:rsid w:val="00E36F57"/>
    <w:rsid w:val="00E3771E"/>
    <w:rsid w:val="00E441DA"/>
    <w:rsid w:val="00E45AA2"/>
    <w:rsid w:val="00E508BB"/>
    <w:rsid w:val="00E51535"/>
    <w:rsid w:val="00E5285D"/>
    <w:rsid w:val="00E53B11"/>
    <w:rsid w:val="00E54EF7"/>
    <w:rsid w:val="00E62B93"/>
    <w:rsid w:val="00E6521D"/>
    <w:rsid w:val="00E65A3C"/>
    <w:rsid w:val="00E66FB3"/>
    <w:rsid w:val="00E71A53"/>
    <w:rsid w:val="00E77443"/>
    <w:rsid w:val="00E95A98"/>
    <w:rsid w:val="00EA1D04"/>
    <w:rsid w:val="00EA4083"/>
    <w:rsid w:val="00EB2F88"/>
    <w:rsid w:val="00EC509E"/>
    <w:rsid w:val="00ED0853"/>
    <w:rsid w:val="00ED4F39"/>
    <w:rsid w:val="00EE07DE"/>
    <w:rsid w:val="00EE562B"/>
    <w:rsid w:val="00EE707B"/>
    <w:rsid w:val="00EE736D"/>
    <w:rsid w:val="00EF05FE"/>
    <w:rsid w:val="00EF485C"/>
    <w:rsid w:val="00EF5AD9"/>
    <w:rsid w:val="00F126AC"/>
    <w:rsid w:val="00F140FB"/>
    <w:rsid w:val="00F2324E"/>
    <w:rsid w:val="00F235DF"/>
    <w:rsid w:val="00F250FA"/>
    <w:rsid w:val="00F34FAB"/>
    <w:rsid w:val="00F40FDD"/>
    <w:rsid w:val="00F47CC6"/>
    <w:rsid w:val="00F521B3"/>
    <w:rsid w:val="00F52439"/>
    <w:rsid w:val="00F57156"/>
    <w:rsid w:val="00F626F8"/>
    <w:rsid w:val="00F63F63"/>
    <w:rsid w:val="00F65D05"/>
    <w:rsid w:val="00F67BF1"/>
    <w:rsid w:val="00F67D63"/>
    <w:rsid w:val="00F71646"/>
    <w:rsid w:val="00F7255C"/>
    <w:rsid w:val="00F73E1B"/>
    <w:rsid w:val="00F81BF3"/>
    <w:rsid w:val="00F85133"/>
    <w:rsid w:val="00F868B7"/>
    <w:rsid w:val="00FA760E"/>
    <w:rsid w:val="00FB009B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A564B"/>
    <w:rPr>
      <w:rFonts w:ascii="Arial" w:hAnsi="Arial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0">
    <w:name w:val="Akapit z listą 10"/>
    <w:basedOn w:val="Normalny"/>
    <w:qFormat/>
    <w:rsid w:val="00EF5AD9"/>
    <w:pPr>
      <w:spacing w:after="60" w:line="60" w:lineRule="atLeast"/>
      <w:ind w:left="720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A564B"/>
    <w:pPr>
      <w:suppressAutoHyphens w:val="0"/>
      <w:spacing w:after="200" w:line="276" w:lineRule="auto"/>
      <w:ind w:left="720"/>
      <w:jc w:val="left"/>
    </w:pPr>
    <w:rPr>
      <w:rFonts w:cs="Times New Roman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15B81"/>
    <w:rPr>
      <w:color w:val="954F72" w:themeColor="followedHyperlink"/>
      <w:u w:val="single"/>
    </w:rPr>
  </w:style>
  <w:style w:type="paragraph" w:customStyle="1" w:styleId="Standard">
    <w:name w:val="Standard"/>
    <w:qFormat/>
    <w:rsid w:val="00E324BD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1956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DZP.271.1.111.2025.PŁ</vt:lpstr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DZP.271.1.111.2025.PŁ</dc:title>
  <dc:subject/>
  <dc:creator>Paweł Ł.</dc:creator>
  <dc:description/>
  <cp:lastModifiedBy>Paweł</cp:lastModifiedBy>
  <cp:revision>2</cp:revision>
  <cp:lastPrinted>2025-12-01T13:36:00Z</cp:lastPrinted>
  <dcterms:created xsi:type="dcterms:W3CDTF">2025-12-01T13:40:00Z</dcterms:created>
  <dcterms:modified xsi:type="dcterms:W3CDTF">2025-12-01T13:40:00Z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